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8C8986" w14:textId="1049EC60" w:rsidR="00913497" w:rsidRPr="00037107" w:rsidRDefault="00000000" w:rsidP="00037107">
      <w:pPr>
        <w:pStyle w:val="Heading2"/>
        <w:spacing w:before="160" w:after="80" w:line="240" w:lineRule="auto"/>
        <w:rPr>
          <w:rFonts w:ascii="Montserrat Medium" w:eastAsia="Times New Roman" w:hAnsi="Montserrat Medium" w:cs="Times New Roman"/>
          <w:b w:val="0"/>
          <w:bCs w:val="0"/>
          <w:color w:val="244061" w:themeColor="accent1" w:themeShade="80"/>
          <w:sz w:val="36"/>
          <w:szCs w:val="36"/>
          <w:lang w:val="en-GB" w:eastAsia="en-GB"/>
        </w:rPr>
      </w:pPr>
      <w:r w:rsidRPr="00037107">
        <w:rPr>
          <w:rFonts w:ascii="Montserrat Medium" w:eastAsia="Times New Roman" w:hAnsi="Montserrat Medium" w:cs="Times New Roman"/>
          <w:b w:val="0"/>
          <w:bCs w:val="0"/>
          <w:color w:val="244061" w:themeColor="accent1" w:themeShade="80"/>
          <w:sz w:val="36"/>
          <w:szCs w:val="36"/>
          <w:lang w:val="en-GB" w:eastAsia="en-GB"/>
        </w:rPr>
        <w:t xml:space="preserve">Exercise </w:t>
      </w:r>
      <w:r w:rsidR="00A15344">
        <w:rPr>
          <w:rFonts w:ascii="Montserrat Medium" w:eastAsia="Times New Roman" w:hAnsi="Montserrat Medium" w:cs="Times New Roman"/>
          <w:b w:val="0"/>
          <w:bCs w:val="0"/>
          <w:color w:val="244061" w:themeColor="accent1" w:themeShade="80"/>
          <w:sz w:val="36"/>
          <w:szCs w:val="36"/>
          <w:lang w:val="en-GB" w:eastAsia="en-GB"/>
        </w:rPr>
        <w:t>4</w:t>
      </w:r>
      <w:r w:rsidRPr="00037107">
        <w:rPr>
          <w:rFonts w:ascii="Montserrat Medium" w:eastAsia="Times New Roman" w:hAnsi="Montserrat Medium" w:cs="Times New Roman"/>
          <w:b w:val="0"/>
          <w:bCs w:val="0"/>
          <w:color w:val="244061" w:themeColor="accent1" w:themeShade="80"/>
          <w:sz w:val="36"/>
          <w:szCs w:val="36"/>
          <w:lang w:val="en-GB" w:eastAsia="en-GB"/>
        </w:rPr>
        <w:t>: Build an Interactive Interest Calculation App Using Claude</w:t>
      </w:r>
    </w:p>
    <w:p w14:paraId="62A8C678" w14:textId="37A1E433" w:rsidR="00913497" w:rsidRDefault="00913497"/>
    <w:p w14:paraId="42D6078B" w14:textId="77777777" w:rsidR="00037107" w:rsidRPr="00037107" w:rsidRDefault="00037107" w:rsidP="00037107">
      <w:pPr>
        <w:pStyle w:val="Heading2"/>
        <w:rPr>
          <w:rFonts w:ascii="Montserrat Medium" w:eastAsia="Times New Roman" w:hAnsi="Montserrat Medium" w:cs="Times New Roman"/>
          <w:b w:val="0"/>
          <w:bCs w:val="0"/>
          <w:color w:val="244061" w:themeColor="accent1" w:themeShade="80"/>
          <w:sz w:val="36"/>
          <w:szCs w:val="36"/>
          <w:lang w:val="en-GB" w:eastAsia="en-GB"/>
        </w:rPr>
      </w:pPr>
      <w:r w:rsidRPr="00037107">
        <w:rPr>
          <w:rFonts w:ascii="Montserrat Medium" w:eastAsia="Times New Roman" w:hAnsi="Montserrat Medium" w:cs="Times New Roman"/>
          <w:b w:val="0"/>
          <w:bCs w:val="0"/>
          <w:color w:val="244061" w:themeColor="accent1" w:themeShade="80"/>
          <w:sz w:val="36"/>
          <w:szCs w:val="36"/>
          <w:lang w:val="en-GB" w:eastAsia="en-GB"/>
        </w:rPr>
        <w:t>Objective</w:t>
      </w:r>
    </w:p>
    <w:p w14:paraId="27EC27A7" w14:textId="77777777" w:rsidR="00037107" w:rsidRDefault="00037107" w:rsidP="00037107">
      <w:pPr>
        <w:pStyle w:val="p2"/>
      </w:pPr>
    </w:p>
    <w:p w14:paraId="29BA0870" w14:textId="77777777" w:rsidR="00037107" w:rsidRPr="00037107" w:rsidRDefault="00037107" w:rsidP="00037107">
      <w:pPr>
        <w:pStyle w:val="p3"/>
        <w:rPr>
          <w:rFonts w:ascii="Montserrat Medium" w:hAnsi="Montserrat Medium"/>
          <w:color w:val="244061" w:themeColor="accent1" w:themeShade="80"/>
        </w:rPr>
      </w:pPr>
      <w:r w:rsidRPr="00037107">
        <w:rPr>
          <w:rFonts w:ascii="Montserrat Medium" w:hAnsi="Montserrat Medium"/>
          <w:color w:val="244061" w:themeColor="accent1" w:themeShade="80"/>
        </w:rPr>
        <w:t>You will use Claude to design and build an interactive Interest Calculation App that performs:</w:t>
      </w:r>
    </w:p>
    <w:p w14:paraId="60E27133" w14:textId="77777777" w:rsidR="00037107" w:rsidRPr="00037107" w:rsidRDefault="00037107" w:rsidP="00037107">
      <w:pPr>
        <w:pStyle w:val="p1"/>
        <w:numPr>
          <w:ilvl w:val="0"/>
          <w:numId w:val="10"/>
        </w:numPr>
        <w:rPr>
          <w:rFonts w:ascii="Montserrat Medium" w:hAnsi="Montserrat Medium"/>
          <w:color w:val="244061" w:themeColor="accent1" w:themeShade="80"/>
        </w:rPr>
      </w:pPr>
      <w:r w:rsidRPr="00037107">
        <w:rPr>
          <w:rFonts w:ascii="Montserrat Medium" w:hAnsi="Montserrat Medium"/>
          <w:color w:val="244061" w:themeColor="accent1" w:themeShade="80"/>
        </w:rPr>
        <w:t>Simple Interest calculations</w:t>
      </w:r>
    </w:p>
    <w:p w14:paraId="6A1D9A6D" w14:textId="77777777" w:rsidR="00037107" w:rsidRPr="00037107" w:rsidRDefault="00037107" w:rsidP="00037107">
      <w:pPr>
        <w:pStyle w:val="p1"/>
        <w:numPr>
          <w:ilvl w:val="0"/>
          <w:numId w:val="10"/>
        </w:numPr>
        <w:rPr>
          <w:rFonts w:ascii="Montserrat Medium" w:hAnsi="Montserrat Medium"/>
          <w:color w:val="244061" w:themeColor="accent1" w:themeShade="80"/>
        </w:rPr>
      </w:pPr>
      <w:r w:rsidRPr="00037107">
        <w:rPr>
          <w:rFonts w:ascii="Montserrat Medium" w:hAnsi="Montserrat Medium"/>
          <w:color w:val="244061" w:themeColor="accent1" w:themeShade="80"/>
        </w:rPr>
        <w:t>Compound Interest calculations</w:t>
      </w:r>
    </w:p>
    <w:p w14:paraId="0CBA2CD4" w14:textId="77777777" w:rsidR="00037107" w:rsidRPr="00037107" w:rsidRDefault="00037107" w:rsidP="00037107">
      <w:pPr>
        <w:pStyle w:val="p1"/>
        <w:numPr>
          <w:ilvl w:val="0"/>
          <w:numId w:val="10"/>
        </w:numPr>
        <w:rPr>
          <w:rFonts w:ascii="Montserrat Medium" w:hAnsi="Montserrat Medium"/>
          <w:color w:val="244061" w:themeColor="accent1" w:themeShade="80"/>
        </w:rPr>
      </w:pPr>
      <w:r w:rsidRPr="00037107">
        <w:rPr>
          <w:rFonts w:ascii="Montserrat Medium" w:hAnsi="Montserrat Medium"/>
          <w:color w:val="244061" w:themeColor="accent1" w:themeShade="80"/>
        </w:rPr>
        <w:t>Multi-year growth projections</w:t>
      </w:r>
    </w:p>
    <w:p w14:paraId="5D5683B3" w14:textId="77777777" w:rsidR="00037107" w:rsidRPr="00037107" w:rsidRDefault="00037107" w:rsidP="00037107">
      <w:pPr>
        <w:pStyle w:val="p1"/>
        <w:numPr>
          <w:ilvl w:val="0"/>
          <w:numId w:val="10"/>
        </w:numPr>
        <w:rPr>
          <w:rFonts w:ascii="Montserrat Medium" w:hAnsi="Montserrat Medium"/>
          <w:color w:val="244061" w:themeColor="accent1" w:themeShade="80"/>
        </w:rPr>
      </w:pPr>
      <w:r w:rsidRPr="00037107">
        <w:rPr>
          <w:rFonts w:ascii="Montserrat Medium" w:hAnsi="Montserrat Medium"/>
          <w:color w:val="244061" w:themeColor="accent1" w:themeShade="80"/>
        </w:rPr>
        <w:t>Optional CSV/Excel upload of financial inputs</w:t>
      </w:r>
    </w:p>
    <w:p w14:paraId="448F019C" w14:textId="1E5C7007" w:rsidR="00037107" w:rsidRPr="00037107" w:rsidRDefault="00037107" w:rsidP="00037107">
      <w:pPr>
        <w:pStyle w:val="p1"/>
        <w:numPr>
          <w:ilvl w:val="0"/>
          <w:numId w:val="10"/>
        </w:numPr>
        <w:rPr>
          <w:rFonts w:ascii="Montserrat Medium" w:hAnsi="Montserrat Medium"/>
          <w:color w:val="244061" w:themeColor="accent1" w:themeShade="80"/>
        </w:rPr>
      </w:pPr>
      <w:r w:rsidRPr="00037107">
        <w:rPr>
          <w:rFonts w:ascii="Montserrat Medium" w:hAnsi="Montserrat Medium"/>
          <w:color w:val="244061" w:themeColor="accent1" w:themeShade="80"/>
        </w:rPr>
        <w:t>Download of computed results</w:t>
      </w:r>
    </w:p>
    <w:p w14:paraId="3D3D8B39" w14:textId="77777777" w:rsidR="00037107" w:rsidRPr="00037107" w:rsidRDefault="00037107" w:rsidP="00037107">
      <w:pPr>
        <w:pStyle w:val="p3"/>
        <w:rPr>
          <w:rFonts w:ascii="Montserrat Medium" w:hAnsi="Montserrat Medium"/>
          <w:color w:val="244061" w:themeColor="accent1" w:themeShade="80"/>
        </w:rPr>
      </w:pPr>
      <w:r w:rsidRPr="00037107">
        <w:rPr>
          <w:rFonts w:ascii="Montserrat Medium" w:hAnsi="Montserrat Medium"/>
          <w:color w:val="244061" w:themeColor="accent1" w:themeShade="80"/>
        </w:rPr>
        <w:t>You will prompt Claude to help design, structure, and implement the app using Claude Artifacts, ensuring your code and interface remain organised and reusable.</w:t>
      </w:r>
    </w:p>
    <w:p w14:paraId="0B0215CF" w14:textId="77777777" w:rsidR="00037107" w:rsidRDefault="00037107" w:rsidP="00037107">
      <w:pPr>
        <w:pStyle w:val="Heading2"/>
        <w:rPr>
          <w:rFonts w:ascii="Montserrat Medium" w:eastAsia="Times New Roman" w:hAnsi="Montserrat Medium" w:cs="Times New Roman"/>
          <w:b w:val="0"/>
          <w:bCs w:val="0"/>
          <w:color w:val="244061" w:themeColor="accent1" w:themeShade="80"/>
          <w:sz w:val="36"/>
          <w:szCs w:val="36"/>
          <w:lang w:val="en-GB" w:eastAsia="en-GB"/>
        </w:rPr>
      </w:pPr>
    </w:p>
    <w:p w14:paraId="0C61E5EE" w14:textId="2D50ACCE" w:rsidR="00037107" w:rsidRPr="00037107" w:rsidRDefault="00037107" w:rsidP="00037107">
      <w:pPr>
        <w:pStyle w:val="Heading2"/>
        <w:rPr>
          <w:rFonts w:ascii="Montserrat Medium" w:eastAsia="Times New Roman" w:hAnsi="Montserrat Medium" w:cs="Times New Roman"/>
          <w:b w:val="0"/>
          <w:bCs w:val="0"/>
          <w:color w:val="244061" w:themeColor="accent1" w:themeShade="80"/>
          <w:sz w:val="36"/>
          <w:szCs w:val="36"/>
          <w:lang w:val="en-GB" w:eastAsia="en-GB"/>
        </w:rPr>
      </w:pPr>
      <w:r w:rsidRPr="00037107">
        <w:rPr>
          <w:rFonts w:ascii="Montserrat Medium" w:eastAsia="Times New Roman" w:hAnsi="Montserrat Medium" w:cs="Times New Roman"/>
          <w:b w:val="0"/>
          <w:bCs w:val="0"/>
          <w:color w:val="244061" w:themeColor="accent1" w:themeShade="80"/>
          <w:sz w:val="36"/>
          <w:szCs w:val="36"/>
          <w:lang w:val="en-GB" w:eastAsia="en-GB"/>
        </w:rPr>
        <w:t>Example Financial Fields</w:t>
      </w:r>
    </w:p>
    <w:p w14:paraId="22BE935C" w14:textId="77777777" w:rsidR="00037107" w:rsidRPr="00037107" w:rsidRDefault="00037107" w:rsidP="00037107">
      <w:pPr>
        <w:pStyle w:val="p3"/>
        <w:rPr>
          <w:rFonts w:ascii="Montserrat Medium" w:hAnsi="Montserrat Medium"/>
          <w:color w:val="244061" w:themeColor="accent1" w:themeShade="80"/>
        </w:rPr>
      </w:pPr>
      <w:r w:rsidRPr="00037107">
        <w:rPr>
          <w:rFonts w:ascii="Montserrat Medium" w:hAnsi="Montserrat Medium"/>
          <w:color w:val="244061" w:themeColor="accent1" w:themeShade="80"/>
        </w:rPr>
        <w:t>Your interest calculator may include the following inputs:</w:t>
      </w:r>
    </w:p>
    <w:p w14:paraId="0427F73C" w14:textId="77777777" w:rsidR="00037107" w:rsidRPr="00037107" w:rsidRDefault="00037107" w:rsidP="00037107">
      <w:pPr>
        <w:pStyle w:val="p1"/>
        <w:numPr>
          <w:ilvl w:val="0"/>
          <w:numId w:val="11"/>
        </w:numPr>
        <w:rPr>
          <w:rFonts w:ascii="Montserrat Medium" w:hAnsi="Montserrat Medium"/>
          <w:color w:val="244061" w:themeColor="accent1" w:themeShade="80"/>
        </w:rPr>
      </w:pPr>
      <w:r w:rsidRPr="00037107">
        <w:rPr>
          <w:rFonts w:ascii="Montserrat Medium" w:hAnsi="Montserrat Medium"/>
          <w:color w:val="244061" w:themeColor="accent1" w:themeShade="80"/>
        </w:rPr>
        <w:t>Principal Amount (GBP)</w:t>
      </w:r>
    </w:p>
    <w:p w14:paraId="0C445EDD" w14:textId="77777777" w:rsidR="00037107" w:rsidRPr="00037107" w:rsidRDefault="00037107" w:rsidP="00037107">
      <w:pPr>
        <w:pStyle w:val="p1"/>
        <w:numPr>
          <w:ilvl w:val="0"/>
          <w:numId w:val="11"/>
        </w:numPr>
        <w:rPr>
          <w:rFonts w:ascii="Montserrat Medium" w:hAnsi="Montserrat Medium"/>
          <w:color w:val="244061" w:themeColor="accent1" w:themeShade="80"/>
        </w:rPr>
      </w:pPr>
      <w:r w:rsidRPr="00037107">
        <w:rPr>
          <w:rFonts w:ascii="Montserrat Medium" w:hAnsi="Montserrat Medium"/>
          <w:color w:val="244061" w:themeColor="accent1" w:themeShade="80"/>
        </w:rPr>
        <w:t>Interest Rate (%)</w:t>
      </w:r>
    </w:p>
    <w:p w14:paraId="35F80240" w14:textId="77777777" w:rsidR="00037107" w:rsidRPr="00037107" w:rsidRDefault="00037107" w:rsidP="00037107">
      <w:pPr>
        <w:pStyle w:val="p1"/>
        <w:numPr>
          <w:ilvl w:val="0"/>
          <w:numId w:val="11"/>
        </w:numPr>
        <w:rPr>
          <w:rFonts w:ascii="Montserrat Medium" w:hAnsi="Montserrat Medium"/>
          <w:color w:val="244061" w:themeColor="accent1" w:themeShade="80"/>
        </w:rPr>
      </w:pPr>
      <w:r w:rsidRPr="00037107">
        <w:rPr>
          <w:rFonts w:ascii="Montserrat Medium" w:hAnsi="Montserrat Medium"/>
          <w:color w:val="244061" w:themeColor="accent1" w:themeShade="80"/>
        </w:rPr>
        <w:t>Term Length (Years)</w:t>
      </w:r>
    </w:p>
    <w:p w14:paraId="067B3369" w14:textId="77777777" w:rsidR="00037107" w:rsidRPr="00037107" w:rsidRDefault="00037107" w:rsidP="00037107">
      <w:pPr>
        <w:pStyle w:val="p1"/>
        <w:numPr>
          <w:ilvl w:val="0"/>
          <w:numId w:val="11"/>
        </w:numPr>
        <w:rPr>
          <w:rFonts w:ascii="Montserrat Medium" w:hAnsi="Montserrat Medium"/>
          <w:color w:val="244061" w:themeColor="accent1" w:themeShade="80"/>
        </w:rPr>
      </w:pPr>
      <w:r w:rsidRPr="00037107">
        <w:rPr>
          <w:rFonts w:ascii="Montserrat Medium" w:hAnsi="Montserrat Medium"/>
          <w:color w:val="244061" w:themeColor="accent1" w:themeShade="80"/>
        </w:rPr>
        <w:t>Compounding Frequency</w:t>
      </w:r>
    </w:p>
    <w:p w14:paraId="3F6FF4AC" w14:textId="77777777" w:rsidR="00037107" w:rsidRPr="00037107" w:rsidRDefault="00037107" w:rsidP="00037107">
      <w:pPr>
        <w:pStyle w:val="p2"/>
        <w:ind w:left="720"/>
        <w:rPr>
          <w:rFonts w:ascii="Montserrat Medium" w:hAnsi="Montserrat Medium"/>
          <w:color w:val="244061" w:themeColor="accent1" w:themeShade="80"/>
        </w:rPr>
      </w:pPr>
      <w:r w:rsidRPr="00037107">
        <w:rPr>
          <w:rFonts w:ascii="Montserrat Medium" w:hAnsi="Montserrat Medium"/>
          <w:color w:val="244061" w:themeColor="accent1" w:themeShade="80"/>
        </w:rPr>
        <w:t>(Annual, Monthly, Daily, Continuous)</w:t>
      </w:r>
    </w:p>
    <w:p w14:paraId="450A46CC" w14:textId="77777777" w:rsidR="00037107" w:rsidRPr="00037107" w:rsidRDefault="00037107" w:rsidP="00037107">
      <w:pPr>
        <w:pStyle w:val="p1"/>
        <w:numPr>
          <w:ilvl w:val="0"/>
          <w:numId w:val="11"/>
        </w:numPr>
        <w:rPr>
          <w:rFonts w:ascii="Montserrat Medium" w:hAnsi="Montserrat Medium"/>
          <w:color w:val="244061" w:themeColor="accent1" w:themeShade="80"/>
        </w:rPr>
      </w:pPr>
      <w:r w:rsidRPr="00037107">
        <w:rPr>
          <w:rFonts w:ascii="Montserrat Medium" w:hAnsi="Montserrat Medium"/>
          <w:color w:val="244061" w:themeColor="accent1" w:themeShade="80"/>
        </w:rPr>
        <w:t>Final Value</w:t>
      </w:r>
    </w:p>
    <w:p w14:paraId="364AD18F" w14:textId="77777777" w:rsidR="00037107" w:rsidRPr="00037107" w:rsidRDefault="00037107" w:rsidP="00037107">
      <w:pPr>
        <w:pStyle w:val="p1"/>
        <w:numPr>
          <w:ilvl w:val="0"/>
          <w:numId w:val="11"/>
        </w:numPr>
        <w:rPr>
          <w:rFonts w:ascii="Montserrat Medium" w:hAnsi="Montserrat Medium"/>
          <w:color w:val="244061" w:themeColor="accent1" w:themeShade="80"/>
        </w:rPr>
      </w:pPr>
      <w:r w:rsidRPr="00037107">
        <w:rPr>
          <w:rFonts w:ascii="Montserrat Medium" w:hAnsi="Montserrat Medium"/>
          <w:color w:val="244061" w:themeColor="accent1" w:themeShade="80"/>
        </w:rPr>
        <w:t>Total Interest Earned</w:t>
      </w:r>
    </w:p>
    <w:p w14:paraId="6F561F6E" w14:textId="77777777" w:rsidR="00037107" w:rsidRDefault="00037107" w:rsidP="00037107">
      <w:pPr>
        <w:pStyle w:val="p1"/>
        <w:numPr>
          <w:ilvl w:val="0"/>
          <w:numId w:val="11"/>
        </w:numPr>
        <w:rPr>
          <w:rFonts w:ascii="Montserrat Medium" w:hAnsi="Montserrat Medium"/>
          <w:color w:val="244061" w:themeColor="accent1" w:themeShade="80"/>
        </w:rPr>
      </w:pPr>
      <w:r w:rsidRPr="00037107">
        <w:rPr>
          <w:rFonts w:ascii="Montserrat Medium" w:hAnsi="Montserrat Medium"/>
          <w:color w:val="244061" w:themeColor="accent1" w:themeShade="80"/>
        </w:rPr>
        <w:t>Year-by-Year Breakdown (Optional)</w:t>
      </w:r>
    </w:p>
    <w:p w14:paraId="061102E3" w14:textId="77777777" w:rsidR="00037107" w:rsidRDefault="00037107">
      <w:pPr>
        <w:rPr>
          <w:rFonts w:ascii="Montserrat Medium" w:eastAsia="Times New Roman" w:hAnsi="Montserrat Medium" w:cs="Times New Roman"/>
          <w:color w:val="244061" w:themeColor="accent1" w:themeShade="80"/>
          <w:sz w:val="36"/>
          <w:szCs w:val="36"/>
          <w:lang w:val="en-GB" w:eastAsia="en-GB"/>
        </w:rPr>
      </w:pPr>
      <w:r>
        <w:rPr>
          <w:rFonts w:ascii="Montserrat Medium" w:eastAsia="Times New Roman" w:hAnsi="Montserrat Medium" w:cs="Times New Roman"/>
          <w:b/>
          <w:bCs/>
          <w:color w:val="244061" w:themeColor="accent1" w:themeShade="80"/>
          <w:sz w:val="36"/>
          <w:szCs w:val="36"/>
          <w:lang w:val="en-GB" w:eastAsia="en-GB"/>
        </w:rPr>
        <w:br w:type="page"/>
      </w:r>
    </w:p>
    <w:p w14:paraId="3615C29D" w14:textId="10D63DE4" w:rsidR="00037107" w:rsidRDefault="00037107" w:rsidP="00037107">
      <w:pPr>
        <w:pStyle w:val="Heading1"/>
        <w:rPr>
          <w:rFonts w:ascii="Montserrat Medium" w:eastAsia="Times New Roman" w:hAnsi="Montserrat Medium" w:cs="Times New Roman"/>
          <w:b w:val="0"/>
          <w:bCs w:val="0"/>
          <w:color w:val="244061" w:themeColor="accent1" w:themeShade="80"/>
          <w:sz w:val="36"/>
          <w:szCs w:val="36"/>
          <w:lang w:val="en-GB" w:eastAsia="en-GB"/>
        </w:rPr>
      </w:pPr>
      <w:r w:rsidRPr="00037107">
        <w:rPr>
          <w:rFonts w:ascii="Montserrat Medium" w:eastAsia="Times New Roman" w:hAnsi="Montserrat Medium" w:cs="Times New Roman"/>
          <w:b w:val="0"/>
          <w:bCs w:val="0"/>
          <w:color w:val="244061" w:themeColor="accent1" w:themeShade="80"/>
          <w:sz w:val="36"/>
          <w:szCs w:val="36"/>
          <w:lang w:val="en-GB" w:eastAsia="en-GB"/>
        </w:rPr>
        <w:lastRenderedPageBreak/>
        <w:t>Example Prompts to Use with Claude</w:t>
      </w:r>
    </w:p>
    <w:p w14:paraId="66989941" w14:textId="77777777" w:rsidR="00037107" w:rsidRDefault="00037107" w:rsidP="00037107">
      <w:pPr>
        <w:rPr>
          <w:lang w:val="en-GB" w:eastAsia="en-GB"/>
        </w:rPr>
      </w:pPr>
    </w:p>
    <w:p w14:paraId="69FFDD98" w14:textId="77777777" w:rsidR="00037107" w:rsidRPr="00037107" w:rsidRDefault="00037107" w:rsidP="00037107">
      <w:pPr>
        <w:pStyle w:val="Heading3"/>
        <w:rPr>
          <w:rFonts w:ascii="Montserrat Medium" w:eastAsia="Times New Roman" w:hAnsi="Montserrat Medium" w:cs="Times New Roman"/>
          <w:b w:val="0"/>
          <w:bCs w:val="0"/>
          <w:color w:val="244061" w:themeColor="accent1" w:themeShade="80"/>
          <w:sz w:val="24"/>
          <w:szCs w:val="24"/>
          <w:lang w:val="en-GB" w:eastAsia="en-GB"/>
        </w:rPr>
      </w:pPr>
      <w:r w:rsidRPr="00037107">
        <w:rPr>
          <w:rFonts w:ascii="Montserrat Medium" w:eastAsia="Times New Roman" w:hAnsi="Montserrat Medium" w:cs="Times New Roman"/>
          <w:b w:val="0"/>
          <w:bCs w:val="0"/>
          <w:color w:val="244061" w:themeColor="accent1" w:themeShade="80"/>
          <w:sz w:val="24"/>
          <w:szCs w:val="24"/>
          <w:lang w:val="en-GB" w:eastAsia="en-GB"/>
        </w:rPr>
        <w:t>Prompt 1 – Designing the App</w:t>
      </w:r>
    </w:p>
    <w:p w14:paraId="17E4ED95" w14:textId="77777777" w:rsidR="00037107" w:rsidRDefault="00037107" w:rsidP="00037107">
      <w:pPr>
        <w:pStyle w:val="p2"/>
      </w:pPr>
    </w:p>
    <w:p w14:paraId="447B2D0B" w14:textId="77777777" w:rsidR="00037107" w:rsidRPr="00037107" w:rsidRDefault="00037107" w:rsidP="00037107">
      <w:pPr>
        <w:rPr>
          <w:rFonts w:ascii="Montserrat" w:eastAsia="Times New Roman" w:hAnsi="Montserrat" w:cs="Times New Roman"/>
          <w:color w:val="244061" w:themeColor="accent1" w:themeShade="80"/>
          <w:sz w:val="24"/>
          <w:szCs w:val="24"/>
          <w:lang w:val="en-GB" w:eastAsia="en-GB"/>
        </w:rPr>
      </w:pPr>
      <w:r w:rsidRPr="00037107">
        <w:rPr>
          <w:rFonts w:ascii="Montserrat" w:eastAsia="Times New Roman" w:hAnsi="Montserrat" w:cs="Times New Roman"/>
          <w:color w:val="244061" w:themeColor="accent1" w:themeShade="80"/>
          <w:sz w:val="24"/>
          <w:szCs w:val="24"/>
          <w:lang w:val="en-GB" w:eastAsia="en-GB"/>
        </w:rPr>
        <w:t>“Help me design an interactive Interest Calculator App.</w:t>
      </w:r>
    </w:p>
    <w:p w14:paraId="447BD683" w14:textId="77777777" w:rsidR="00037107" w:rsidRPr="00037107" w:rsidRDefault="00037107" w:rsidP="00037107">
      <w:pPr>
        <w:rPr>
          <w:rFonts w:ascii="Montserrat" w:eastAsia="Times New Roman" w:hAnsi="Montserrat" w:cs="Times New Roman"/>
          <w:color w:val="244061" w:themeColor="accent1" w:themeShade="80"/>
          <w:sz w:val="24"/>
          <w:szCs w:val="24"/>
          <w:lang w:val="en-GB" w:eastAsia="en-GB"/>
        </w:rPr>
      </w:pPr>
      <w:r w:rsidRPr="00037107">
        <w:rPr>
          <w:rFonts w:ascii="Montserrat" w:eastAsia="Times New Roman" w:hAnsi="Montserrat" w:cs="Times New Roman"/>
          <w:color w:val="244061" w:themeColor="accent1" w:themeShade="80"/>
          <w:sz w:val="24"/>
          <w:szCs w:val="24"/>
          <w:lang w:val="en-GB" w:eastAsia="en-GB"/>
        </w:rPr>
        <w:t>It should support Simple Interest, Compound Interest, and yearly breakdowns.</w:t>
      </w:r>
    </w:p>
    <w:p w14:paraId="5DE13F6C" w14:textId="77777777" w:rsidR="00037107" w:rsidRPr="00037107" w:rsidRDefault="00037107" w:rsidP="00037107">
      <w:pPr>
        <w:rPr>
          <w:rFonts w:ascii="Montserrat" w:eastAsia="Times New Roman" w:hAnsi="Montserrat" w:cs="Times New Roman"/>
          <w:color w:val="244061" w:themeColor="accent1" w:themeShade="80"/>
          <w:sz w:val="24"/>
          <w:szCs w:val="24"/>
          <w:lang w:val="en-GB" w:eastAsia="en-GB"/>
        </w:rPr>
      </w:pPr>
      <w:r w:rsidRPr="00037107">
        <w:rPr>
          <w:rFonts w:ascii="Montserrat" w:eastAsia="Times New Roman" w:hAnsi="Montserrat" w:cs="Times New Roman"/>
          <w:color w:val="244061" w:themeColor="accent1" w:themeShade="80"/>
          <w:sz w:val="24"/>
          <w:szCs w:val="24"/>
          <w:lang w:val="en-GB" w:eastAsia="en-GB"/>
        </w:rPr>
        <w:t>Suggest the structure, fields, and UI layout for an easy-to-use calculator.”</w:t>
      </w:r>
    </w:p>
    <w:p w14:paraId="0AB7F166" w14:textId="77777777" w:rsidR="00037107" w:rsidRDefault="00037107" w:rsidP="00037107">
      <w:pPr>
        <w:pStyle w:val="Heading3"/>
        <w:rPr>
          <w:rFonts w:ascii="Montserrat Medium" w:eastAsia="Times New Roman" w:hAnsi="Montserrat Medium" w:cs="Times New Roman"/>
          <w:b w:val="0"/>
          <w:bCs w:val="0"/>
          <w:color w:val="244061" w:themeColor="accent1" w:themeShade="80"/>
          <w:sz w:val="24"/>
          <w:szCs w:val="24"/>
          <w:lang w:val="en-GB" w:eastAsia="en-GB"/>
        </w:rPr>
      </w:pPr>
    </w:p>
    <w:p w14:paraId="200883F1" w14:textId="56F7D5A4" w:rsidR="00037107" w:rsidRPr="00037107" w:rsidRDefault="00037107" w:rsidP="00037107">
      <w:pPr>
        <w:pStyle w:val="Heading3"/>
        <w:rPr>
          <w:rFonts w:ascii="Montserrat Medium" w:eastAsia="Times New Roman" w:hAnsi="Montserrat Medium" w:cs="Times New Roman"/>
          <w:b w:val="0"/>
          <w:bCs w:val="0"/>
          <w:color w:val="244061" w:themeColor="accent1" w:themeShade="80"/>
          <w:sz w:val="24"/>
          <w:szCs w:val="24"/>
          <w:lang w:val="en-GB" w:eastAsia="en-GB"/>
        </w:rPr>
      </w:pPr>
      <w:r w:rsidRPr="00037107">
        <w:rPr>
          <w:rFonts w:ascii="Montserrat Medium" w:eastAsia="Times New Roman" w:hAnsi="Montserrat Medium" w:cs="Times New Roman"/>
          <w:b w:val="0"/>
          <w:bCs w:val="0"/>
          <w:color w:val="244061" w:themeColor="accent1" w:themeShade="80"/>
          <w:sz w:val="24"/>
          <w:szCs w:val="24"/>
          <w:lang w:val="en-GB" w:eastAsia="en-GB"/>
        </w:rPr>
        <w:t>Prompt 2 – Choosing the Technology &amp; Using Artifacts</w:t>
      </w:r>
      <w:r>
        <w:rPr>
          <w:rFonts w:ascii="Montserrat Medium" w:eastAsia="Times New Roman" w:hAnsi="Montserrat Medium" w:cs="Times New Roman"/>
          <w:b w:val="0"/>
          <w:bCs w:val="0"/>
          <w:color w:val="244061" w:themeColor="accent1" w:themeShade="80"/>
          <w:sz w:val="24"/>
          <w:szCs w:val="24"/>
          <w:lang w:val="en-GB" w:eastAsia="en-GB"/>
        </w:rPr>
        <w:br/>
      </w:r>
    </w:p>
    <w:p w14:paraId="01BA839B" w14:textId="77777777" w:rsidR="00037107" w:rsidRPr="00037107" w:rsidRDefault="00037107" w:rsidP="00037107">
      <w:pPr>
        <w:rPr>
          <w:rFonts w:ascii="Montserrat" w:eastAsia="Times New Roman" w:hAnsi="Montserrat" w:cs="Times New Roman"/>
          <w:color w:val="244061" w:themeColor="accent1" w:themeShade="80"/>
          <w:sz w:val="24"/>
          <w:szCs w:val="24"/>
          <w:lang w:val="en-GB" w:eastAsia="en-GB"/>
        </w:rPr>
      </w:pPr>
      <w:r w:rsidRPr="00037107">
        <w:rPr>
          <w:rFonts w:ascii="Montserrat" w:eastAsia="Times New Roman" w:hAnsi="Montserrat" w:cs="Times New Roman"/>
          <w:color w:val="244061" w:themeColor="accent1" w:themeShade="80"/>
          <w:sz w:val="24"/>
          <w:szCs w:val="24"/>
          <w:lang w:val="en-GB" w:eastAsia="en-GB"/>
        </w:rPr>
        <w:t>“Explain how Claude’s Artifacts feature can help me build the calculator.</w:t>
      </w:r>
    </w:p>
    <w:p w14:paraId="6B57769F" w14:textId="77777777" w:rsidR="00037107" w:rsidRPr="00037107" w:rsidRDefault="00037107" w:rsidP="00037107">
      <w:pPr>
        <w:rPr>
          <w:rFonts w:ascii="Montserrat" w:eastAsia="Times New Roman" w:hAnsi="Montserrat" w:cs="Times New Roman"/>
          <w:color w:val="244061" w:themeColor="accent1" w:themeShade="80"/>
          <w:sz w:val="24"/>
          <w:szCs w:val="24"/>
          <w:lang w:val="en-GB" w:eastAsia="en-GB"/>
        </w:rPr>
      </w:pPr>
      <w:r w:rsidRPr="00037107">
        <w:rPr>
          <w:rFonts w:ascii="Montserrat" w:eastAsia="Times New Roman" w:hAnsi="Montserrat" w:cs="Times New Roman"/>
          <w:color w:val="244061" w:themeColor="accent1" w:themeShade="80"/>
          <w:sz w:val="24"/>
          <w:szCs w:val="24"/>
          <w:lang w:val="en-GB" w:eastAsia="en-GB"/>
        </w:rPr>
        <w:t>What files, components, or modules should I create?</w:t>
      </w:r>
    </w:p>
    <w:p w14:paraId="156E9D24" w14:textId="77777777" w:rsidR="00037107" w:rsidRPr="00037107" w:rsidRDefault="00037107" w:rsidP="00037107">
      <w:pPr>
        <w:rPr>
          <w:rFonts w:ascii="Montserrat" w:eastAsia="Times New Roman" w:hAnsi="Montserrat" w:cs="Times New Roman"/>
          <w:color w:val="244061" w:themeColor="accent1" w:themeShade="80"/>
          <w:sz w:val="24"/>
          <w:szCs w:val="24"/>
          <w:lang w:val="en-GB" w:eastAsia="en-GB"/>
        </w:rPr>
      </w:pPr>
      <w:r w:rsidRPr="00037107">
        <w:rPr>
          <w:rFonts w:ascii="Montserrat" w:eastAsia="Times New Roman" w:hAnsi="Montserrat" w:cs="Times New Roman"/>
          <w:color w:val="244061" w:themeColor="accent1" w:themeShade="80"/>
          <w:sz w:val="24"/>
          <w:szCs w:val="24"/>
          <w:lang w:val="en-GB" w:eastAsia="en-GB"/>
        </w:rPr>
        <w:t>Recommend whether to build the app as HTML/JS, a Python script, or another format.”</w:t>
      </w:r>
    </w:p>
    <w:p w14:paraId="45D82A29" w14:textId="77777777" w:rsidR="00037107" w:rsidRPr="00037107" w:rsidRDefault="00037107" w:rsidP="00037107">
      <w:pPr>
        <w:rPr>
          <w:lang w:val="en-GB" w:eastAsia="en-GB"/>
        </w:rPr>
      </w:pPr>
    </w:p>
    <w:p w14:paraId="36A0616D" w14:textId="2B0362FF" w:rsidR="00037107" w:rsidRPr="00037107" w:rsidRDefault="00037107" w:rsidP="00037107">
      <w:pPr>
        <w:pStyle w:val="Heading3"/>
        <w:rPr>
          <w:rFonts w:ascii="Montserrat Medium" w:eastAsia="Times New Roman" w:hAnsi="Montserrat Medium" w:cs="Times New Roman"/>
          <w:b w:val="0"/>
          <w:bCs w:val="0"/>
          <w:color w:val="244061" w:themeColor="accent1" w:themeShade="80"/>
          <w:sz w:val="24"/>
          <w:szCs w:val="24"/>
          <w:lang w:val="en-GB" w:eastAsia="en-GB"/>
        </w:rPr>
      </w:pPr>
      <w:r w:rsidRPr="00037107">
        <w:rPr>
          <w:rFonts w:ascii="Montserrat Medium" w:eastAsia="Times New Roman" w:hAnsi="Montserrat Medium" w:cs="Times New Roman"/>
          <w:b w:val="0"/>
          <w:bCs w:val="0"/>
          <w:color w:val="244061" w:themeColor="accent1" w:themeShade="80"/>
          <w:sz w:val="24"/>
          <w:szCs w:val="24"/>
          <w:lang w:val="en-GB" w:eastAsia="en-GB"/>
        </w:rPr>
        <w:t>Prompt 3 – Core Logic for Interest Calculations</w:t>
      </w:r>
      <w:r>
        <w:rPr>
          <w:rFonts w:ascii="Montserrat Medium" w:eastAsia="Times New Roman" w:hAnsi="Montserrat Medium" w:cs="Times New Roman"/>
          <w:b w:val="0"/>
          <w:bCs w:val="0"/>
          <w:color w:val="244061" w:themeColor="accent1" w:themeShade="80"/>
          <w:sz w:val="24"/>
          <w:szCs w:val="24"/>
          <w:lang w:val="en-GB" w:eastAsia="en-GB"/>
        </w:rPr>
        <w:br/>
      </w:r>
    </w:p>
    <w:p w14:paraId="73212308" w14:textId="3BF98D2E" w:rsidR="00037107" w:rsidRPr="00037107" w:rsidRDefault="00037107" w:rsidP="00037107">
      <w:pPr>
        <w:rPr>
          <w:rFonts w:ascii="Montserrat" w:eastAsia="Times New Roman" w:hAnsi="Montserrat" w:cs="Times New Roman"/>
          <w:color w:val="244061" w:themeColor="accent1" w:themeShade="80"/>
          <w:sz w:val="24"/>
          <w:szCs w:val="24"/>
          <w:lang w:val="en-GB" w:eastAsia="en-GB"/>
        </w:rPr>
      </w:pPr>
      <w:r w:rsidRPr="00037107">
        <w:rPr>
          <w:rFonts w:ascii="Montserrat" w:eastAsia="Times New Roman" w:hAnsi="Montserrat" w:cs="Times New Roman"/>
          <w:color w:val="244061" w:themeColor="accent1" w:themeShade="80"/>
          <w:sz w:val="24"/>
          <w:szCs w:val="24"/>
          <w:lang w:val="en-GB" w:eastAsia="en-GB"/>
        </w:rPr>
        <w:t>*“Write the core calculation logic for:</w:t>
      </w:r>
    </w:p>
    <w:p w14:paraId="5949D786" w14:textId="77777777" w:rsidR="00037107" w:rsidRPr="00037107" w:rsidRDefault="00037107" w:rsidP="00037107">
      <w:pPr>
        <w:pStyle w:val="p1"/>
        <w:numPr>
          <w:ilvl w:val="0"/>
          <w:numId w:val="12"/>
        </w:numPr>
        <w:rPr>
          <w:rFonts w:ascii="Montserrat" w:hAnsi="Montserrat"/>
          <w:color w:val="244061" w:themeColor="accent1" w:themeShade="80"/>
        </w:rPr>
      </w:pPr>
      <w:r w:rsidRPr="00037107">
        <w:rPr>
          <w:rFonts w:ascii="Montserrat" w:hAnsi="Montserrat"/>
          <w:color w:val="244061" w:themeColor="accent1" w:themeShade="80"/>
        </w:rPr>
        <w:t>Simple Interest</w:t>
      </w:r>
    </w:p>
    <w:p w14:paraId="00DE25FF" w14:textId="77777777" w:rsidR="00037107" w:rsidRPr="00037107" w:rsidRDefault="00037107" w:rsidP="00037107">
      <w:pPr>
        <w:pStyle w:val="p1"/>
        <w:numPr>
          <w:ilvl w:val="0"/>
          <w:numId w:val="12"/>
        </w:numPr>
        <w:rPr>
          <w:rFonts w:ascii="Montserrat" w:hAnsi="Montserrat"/>
          <w:color w:val="244061" w:themeColor="accent1" w:themeShade="80"/>
        </w:rPr>
      </w:pPr>
      <w:r w:rsidRPr="00037107">
        <w:rPr>
          <w:rFonts w:ascii="Montserrat" w:hAnsi="Montserrat"/>
          <w:color w:val="244061" w:themeColor="accent1" w:themeShade="80"/>
        </w:rPr>
        <w:t>Compound Interest (configurable compounding frequency)</w:t>
      </w:r>
    </w:p>
    <w:p w14:paraId="656453D8" w14:textId="3532949D" w:rsidR="00037107" w:rsidRPr="00037107" w:rsidRDefault="00037107" w:rsidP="00037107">
      <w:pPr>
        <w:pStyle w:val="p1"/>
        <w:numPr>
          <w:ilvl w:val="0"/>
          <w:numId w:val="12"/>
        </w:numPr>
        <w:rPr>
          <w:rFonts w:ascii="Montserrat" w:hAnsi="Montserrat"/>
          <w:color w:val="244061" w:themeColor="accent1" w:themeShade="80"/>
        </w:rPr>
      </w:pPr>
      <w:r w:rsidRPr="00037107">
        <w:rPr>
          <w:rFonts w:ascii="Montserrat" w:hAnsi="Montserrat"/>
          <w:color w:val="244061" w:themeColor="accent1" w:themeShade="80"/>
        </w:rPr>
        <w:t>A function that produces a yearly projection table.”</w:t>
      </w:r>
    </w:p>
    <w:p w14:paraId="503436C1" w14:textId="26772593" w:rsidR="00037107" w:rsidRDefault="00037107" w:rsidP="00037107">
      <w:pPr>
        <w:pStyle w:val="p1"/>
        <w:rPr>
          <w:rFonts w:ascii="Montserrat Medium" w:hAnsi="Montserrat Medium"/>
          <w:color w:val="244061" w:themeColor="accent1" w:themeShade="80"/>
        </w:rPr>
      </w:pPr>
      <w:r>
        <w:rPr>
          <w:rFonts w:ascii="Montserrat Medium" w:hAnsi="Montserrat Medium"/>
          <w:noProof/>
          <w:color w:val="244061" w:themeColor="accent1" w:themeShade="80"/>
        </w:rPr>
        <w:drawing>
          <wp:inline distT="0" distB="0" distL="0" distR="0" wp14:anchorId="43E95264" wp14:editId="164540AD">
            <wp:extent cx="5486400" cy="751840"/>
            <wp:effectExtent l="0" t="0" r="0" b="0"/>
            <wp:docPr id="873298937" name="Picture 1" descr="A black background with white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3298937" name="Picture 1" descr="A black background with white text&#10;&#10;AI-generated content may be incorrec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5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943E64" w14:textId="77777777" w:rsidR="00037107" w:rsidRDefault="00037107" w:rsidP="00037107">
      <w:pPr>
        <w:pStyle w:val="p1"/>
        <w:rPr>
          <w:rFonts w:ascii="Montserrat Medium" w:hAnsi="Montserrat Medium"/>
          <w:color w:val="244061" w:themeColor="accent1" w:themeShade="80"/>
        </w:rPr>
      </w:pPr>
    </w:p>
    <w:p w14:paraId="1ADFCA0B" w14:textId="4F7C33A7" w:rsidR="00037107" w:rsidRPr="00037107" w:rsidRDefault="00037107" w:rsidP="00037107">
      <w:pPr>
        <w:pStyle w:val="Heading3"/>
        <w:rPr>
          <w:rFonts w:ascii="Montserrat Medium" w:eastAsia="Times New Roman" w:hAnsi="Montserrat Medium" w:cs="Times New Roman"/>
          <w:b w:val="0"/>
          <w:bCs w:val="0"/>
          <w:color w:val="244061" w:themeColor="accent1" w:themeShade="80"/>
          <w:sz w:val="24"/>
          <w:szCs w:val="24"/>
          <w:lang w:val="en-GB" w:eastAsia="en-GB"/>
        </w:rPr>
      </w:pPr>
      <w:r w:rsidRPr="00037107">
        <w:rPr>
          <w:rFonts w:ascii="Montserrat Medium" w:eastAsia="Times New Roman" w:hAnsi="Montserrat Medium" w:cs="Times New Roman"/>
          <w:b w:val="0"/>
          <w:bCs w:val="0"/>
          <w:color w:val="244061" w:themeColor="accent1" w:themeShade="80"/>
          <w:sz w:val="24"/>
          <w:szCs w:val="24"/>
          <w:lang w:val="en-GB" w:eastAsia="en-GB"/>
        </w:rPr>
        <w:lastRenderedPageBreak/>
        <w:t>Prompt 4 – Building the Interactive App</w:t>
      </w:r>
      <w:r>
        <w:rPr>
          <w:rFonts w:ascii="Montserrat Medium" w:eastAsia="Times New Roman" w:hAnsi="Montserrat Medium" w:cs="Times New Roman"/>
          <w:b w:val="0"/>
          <w:bCs w:val="0"/>
          <w:color w:val="244061" w:themeColor="accent1" w:themeShade="80"/>
          <w:sz w:val="24"/>
          <w:szCs w:val="24"/>
          <w:lang w:val="en-GB" w:eastAsia="en-GB"/>
        </w:rPr>
        <w:br/>
      </w:r>
    </w:p>
    <w:p w14:paraId="1656D2C7" w14:textId="77777777" w:rsidR="00037107" w:rsidRPr="00037107" w:rsidRDefault="00037107" w:rsidP="00037107">
      <w:pPr>
        <w:rPr>
          <w:rFonts w:ascii="Montserrat" w:eastAsia="Times New Roman" w:hAnsi="Montserrat" w:cs="Times New Roman"/>
          <w:color w:val="244061" w:themeColor="accent1" w:themeShade="80"/>
          <w:sz w:val="24"/>
          <w:szCs w:val="24"/>
          <w:lang w:val="en-GB" w:eastAsia="en-GB"/>
        </w:rPr>
      </w:pPr>
      <w:r w:rsidRPr="00037107">
        <w:rPr>
          <w:rFonts w:ascii="Montserrat" w:eastAsia="Times New Roman" w:hAnsi="Montserrat" w:cs="Times New Roman"/>
          <w:color w:val="244061" w:themeColor="accent1" w:themeShade="80"/>
          <w:sz w:val="24"/>
          <w:szCs w:val="24"/>
          <w:lang w:val="en-GB" w:eastAsia="en-GB"/>
        </w:rPr>
        <w:t>“Create an interactive version of the Interest Calculator using an Artifact.</w:t>
      </w:r>
    </w:p>
    <w:p w14:paraId="1BE0DA69" w14:textId="77777777" w:rsidR="00037107" w:rsidRPr="00037107" w:rsidRDefault="00037107" w:rsidP="00037107">
      <w:pPr>
        <w:rPr>
          <w:rFonts w:ascii="Montserrat" w:eastAsia="Times New Roman" w:hAnsi="Montserrat" w:cs="Times New Roman"/>
          <w:color w:val="244061" w:themeColor="accent1" w:themeShade="80"/>
          <w:sz w:val="24"/>
          <w:szCs w:val="24"/>
          <w:lang w:val="en-GB" w:eastAsia="en-GB"/>
        </w:rPr>
      </w:pPr>
      <w:r w:rsidRPr="00037107">
        <w:rPr>
          <w:rFonts w:ascii="Montserrat" w:eastAsia="Times New Roman" w:hAnsi="Montserrat" w:cs="Times New Roman"/>
          <w:color w:val="244061" w:themeColor="accent1" w:themeShade="80"/>
          <w:sz w:val="24"/>
          <w:szCs w:val="24"/>
          <w:lang w:val="en-GB" w:eastAsia="en-GB"/>
        </w:rPr>
        <w:t>Include form inputs, a calculate button, and output results.</w:t>
      </w:r>
    </w:p>
    <w:p w14:paraId="1C27B7E0" w14:textId="77777777" w:rsidR="00037107" w:rsidRPr="00037107" w:rsidRDefault="00037107" w:rsidP="00037107">
      <w:pPr>
        <w:rPr>
          <w:rFonts w:ascii="Montserrat" w:eastAsia="Times New Roman" w:hAnsi="Montserrat" w:cs="Times New Roman"/>
          <w:color w:val="244061" w:themeColor="accent1" w:themeShade="80"/>
          <w:sz w:val="24"/>
          <w:szCs w:val="24"/>
          <w:lang w:val="en-GB" w:eastAsia="en-GB"/>
        </w:rPr>
      </w:pPr>
      <w:r w:rsidRPr="00037107">
        <w:rPr>
          <w:rFonts w:ascii="Montserrat" w:eastAsia="Times New Roman" w:hAnsi="Montserrat" w:cs="Times New Roman"/>
          <w:color w:val="244061" w:themeColor="accent1" w:themeShade="80"/>
          <w:sz w:val="24"/>
          <w:szCs w:val="24"/>
          <w:lang w:val="en-GB" w:eastAsia="en-GB"/>
        </w:rPr>
        <w:t>Use HTML+JavaScript or Python (choose whichever structure you recommended earlier).”</w:t>
      </w:r>
    </w:p>
    <w:p w14:paraId="3B64FF8B" w14:textId="77777777" w:rsidR="00037107" w:rsidRPr="00037107" w:rsidRDefault="00037107" w:rsidP="00037107">
      <w:pPr>
        <w:pStyle w:val="Heading3"/>
        <w:rPr>
          <w:rFonts w:ascii="Montserrat Medium" w:eastAsia="Times New Roman" w:hAnsi="Montserrat Medium" w:cs="Times New Roman"/>
          <w:b w:val="0"/>
          <w:bCs w:val="0"/>
          <w:color w:val="244061" w:themeColor="accent1" w:themeShade="80"/>
          <w:sz w:val="24"/>
          <w:szCs w:val="24"/>
          <w:lang w:val="en-GB" w:eastAsia="en-GB"/>
        </w:rPr>
      </w:pPr>
    </w:p>
    <w:p w14:paraId="64D3E4B6" w14:textId="5B4CA8A2" w:rsidR="00037107" w:rsidRPr="00037107" w:rsidRDefault="00037107" w:rsidP="00037107">
      <w:pPr>
        <w:pStyle w:val="Heading3"/>
        <w:rPr>
          <w:rFonts w:ascii="Montserrat Medium" w:eastAsia="Times New Roman" w:hAnsi="Montserrat Medium" w:cs="Times New Roman"/>
          <w:b w:val="0"/>
          <w:bCs w:val="0"/>
          <w:color w:val="244061" w:themeColor="accent1" w:themeShade="80"/>
          <w:sz w:val="24"/>
          <w:szCs w:val="24"/>
          <w:lang w:val="en-GB" w:eastAsia="en-GB"/>
        </w:rPr>
      </w:pPr>
      <w:r w:rsidRPr="00037107">
        <w:rPr>
          <w:rFonts w:ascii="Montserrat Medium" w:eastAsia="Times New Roman" w:hAnsi="Montserrat Medium" w:cs="Times New Roman"/>
          <w:b w:val="0"/>
          <w:bCs w:val="0"/>
          <w:color w:val="244061" w:themeColor="accent1" w:themeShade="80"/>
          <w:sz w:val="24"/>
          <w:szCs w:val="24"/>
          <w:lang w:val="en-GB" w:eastAsia="en-GB"/>
        </w:rPr>
        <w:t>Prompt 5 – Adding File Upload Capability (Optional / Advanced)</w:t>
      </w:r>
      <w:r>
        <w:rPr>
          <w:rFonts w:ascii="Montserrat Medium" w:eastAsia="Times New Roman" w:hAnsi="Montserrat Medium" w:cs="Times New Roman"/>
          <w:b w:val="0"/>
          <w:bCs w:val="0"/>
          <w:color w:val="244061" w:themeColor="accent1" w:themeShade="80"/>
          <w:sz w:val="24"/>
          <w:szCs w:val="24"/>
          <w:lang w:val="en-GB" w:eastAsia="en-GB"/>
        </w:rPr>
        <w:br/>
      </w:r>
    </w:p>
    <w:p w14:paraId="2FFA1048" w14:textId="77777777" w:rsidR="00037107" w:rsidRPr="00037107" w:rsidRDefault="00037107" w:rsidP="00037107">
      <w:pPr>
        <w:rPr>
          <w:rFonts w:ascii="Montserrat" w:eastAsia="Times New Roman" w:hAnsi="Montserrat" w:cs="Times New Roman"/>
          <w:color w:val="244061" w:themeColor="accent1" w:themeShade="80"/>
          <w:sz w:val="24"/>
          <w:szCs w:val="24"/>
          <w:lang w:val="en-GB" w:eastAsia="en-GB"/>
        </w:rPr>
      </w:pPr>
      <w:r w:rsidRPr="00037107">
        <w:rPr>
          <w:rFonts w:ascii="Montserrat" w:eastAsia="Times New Roman" w:hAnsi="Montserrat" w:cs="Times New Roman"/>
          <w:color w:val="244061" w:themeColor="accent1" w:themeShade="80"/>
          <w:sz w:val="24"/>
          <w:szCs w:val="24"/>
          <w:lang w:val="en-GB" w:eastAsia="en-GB"/>
        </w:rPr>
        <w:t>“Add support for uploading a CSV or Excel file containing principal amounts, interest rates, and terms.</w:t>
      </w:r>
    </w:p>
    <w:p w14:paraId="43AE2925" w14:textId="7EBE38D6" w:rsidR="00037107" w:rsidRPr="00037107" w:rsidRDefault="00037107" w:rsidP="00037107">
      <w:pPr>
        <w:rPr>
          <w:rFonts w:ascii="Montserrat" w:eastAsia="Times New Roman" w:hAnsi="Montserrat" w:cs="Times New Roman"/>
          <w:color w:val="244061" w:themeColor="accent1" w:themeShade="80"/>
          <w:sz w:val="24"/>
          <w:szCs w:val="24"/>
          <w:lang w:val="en-GB" w:eastAsia="en-GB"/>
        </w:rPr>
      </w:pPr>
      <w:r w:rsidRPr="00037107">
        <w:rPr>
          <w:rFonts w:ascii="Montserrat" w:eastAsia="Times New Roman" w:hAnsi="Montserrat" w:cs="Times New Roman"/>
          <w:color w:val="244061" w:themeColor="accent1" w:themeShade="80"/>
          <w:sz w:val="24"/>
          <w:szCs w:val="24"/>
          <w:lang w:val="en-GB" w:eastAsia="en-GB"/>
        </w:rPr>
        <w:t>Process the file, calculate interest for each row, and provide a downloadable results file.”</w:t>
      </w:r>
    </w:p>
    <w:p w14:paraId="432D7B90" w14:textId="1937D868" w:rsidR="00037107" w:rsidRDefault="00037107" w:rsidP="00037107">
      <w:pPr>
        <w:pStyle w:val="Heading3"/>
        <w:rPr>
          <w:rFonts w:ascii="Montserrat Medium" w:eastAsia="Times New Roman" w:hAnsi="Montserrat Medium" w:cs="Times New Roman"/>
          <w:b w:val="0"/>
          <w:bCs w:val="0"/>
          <w:color w:val="244061" w:themeColor="accent1" w:themeShade="80"/>
          <w:sz w:val="24"/>
          <w:szCs w:val="24"/>
          <w:lang w:val="en-GB" w:eastAsia="en-GB"/>
        </w:rPr>
      </w:pPr>
      <w:r w:rsidRPr="00037107">
        <w:rPr>
          <w:rFonts w:ascii="Montserrat Medium" w:eastAsia="Times New Roman" w:hAnsi="Montserrat Medium" w:cs="Times New Roman"/>
          <w:b w:val="0"/>
          <w:bCs w:val="0"/>
          <w:color w:val="244061" w:themeColor="accent1" w:themeShade="80"/>
          <w:sz w:val="24"/>
          <w:szCs w:val="24"/>
          <w:lang w:val="en-GB" w:eastAsia="en-GB"/>
        </w:rPr>
        <w:t>Prompt 6 – Enhancing User Experience</w:t>
      </w:r>
    </w:p>
    <w:p w14:paraId="60CB9FCC" w14:textId="77777777" w:rsidR="00037107" w:rsidRPr="00037107" w:rsidRDefault="00037107" w:rsidP="00037107">
      <w:pPr>
        <w:rPr>
          <w:lang w:val="en-GB" w:eastAsia="en-GB"/>
        </w:rPr>
      </w:pPr>
    </w:p>
    <w:p w14:paraId="42EA0A92" w14:textId="77777777" w:rsidR="00037107" w:rsidRPr="00037107" w:rsidRDefault="00037107" w:rsidP="00037107">
      <w:pPr>
        <w:rPr>
          <w:rFonts w:ascii="Montserrat" w:eastAsia="Times New Roman" w:hAnsi="Montserrat" w:cs="Times New Roman"/>
          <w:color w:val="244061" w:themeColor="accent1" w:themeShade="80"/>
          <w:sz w:val="24"/>
          <w:szCs w:val="24"/>
          <w:lang w:val="en-GB" w:eastAsia="en-GB"/>
        </w:rPr>
      </w:pPr>
      <w:r w:rsidRPr="00037107">
        <w:rPr>
          <w:rFonts w:ascii="Montserrat" w:eastAsia="Times New Roman" w:hAnsi="Montserrat" w:cs="Times New Roman"/>
          <w:color w:val="244061" w:themeColor="accent1" w:themeShade="80"/>
          <w:sz w:val="24"/>
          <w:szCs w:val="24"/>
          <w:lang w:val="en-GB" w:eastAsia="en-GB"/>
        </w:rPr>
        <w:t>“Suggest optional enhancements such as charts, sliders for interest rate, currency formatting, or toggles between yearly and monthly views.”</w:t>
      </w:r>
    </w:p>
    <w:p w14:paraId="646C6A3C" w14:textId="77777777" w:rsidR="00037107" w:rsidRDefault="00037107" w:rsidP="00037107">
      <w:pPr>
        <w:pStyle w:val="Heading3"/>
        <w:rPr>
          <w:rFonts w:ascii="Montserrat Medium" w:eastAsia="Times New Roman" w:hAnsi="Montserrat Medium" w:cs="Times New Roman"/>
          <w:b w:val="0"/>
          <w:bCs w:val="0"/>
          <w:color w:val="244061" w:themeColor="accent1" w:themeShade="80"/>
          <w:sz w:val="24"/>
          <w:szCs w:val="24"/>
          <w:lang w:val="en-GB" w:eastAsia="en-GB"/>
        </w:rPr>
      </w:pPr>
    </w:p>
    <w:p w14:paraId="1544596B" w14:textId="77777777" w:rsidR="00037107" w:rsidRDefault="00037107">
      <w:pPr>
        <w:rPr>
          <w:rFonts w:ascii="Montserrat Medium" w:eastAsia="Times New Roman" w:hAnsi="Montserrat Medium" w:cs="Times New Roman"/>
          <w:color w:val="244061" w:themeColor="accent1" w:themeShade="80"/>
          <w:sz w:val="24"/>
          <w:szCs w:val="24"/>
          <w:lang w:val="en-GB" w:eastAsia="en-GB"/>
        </w:rPr>
      </w:pPr>
      <w:r>
        <w:rPr>
          <w:rFonts w:ascii="Montserrat Medium" w:eastAsia="Times New Roman" w:hAnsi="Montserrat Medium" w:cs="Times New Roman"/>
          <w:b/>
          <w:bCs/>
          <w:color w:val="244061" w:themeColor="accent1" w:themeShade="80"/>
          <w:sz w:val="24"/>
          <w:szCs w:val="24"/>
          <w:lang w:val="en-GB" w:eastAsia="en-GB"/>
        </w:rPr>
        <w:br w:type="page"/>
      </w:r>
    </w:p>
    <w:p w14:paraId="231FA610" w14:textId="3108DA7C" w:rsidR="00037107" w:rsidRPr="00037107" w:rsidRDefault="00037107" w:rsidP="00037107">
      <w:pPr>
        <w:pStyle w:val="Heading3"/>
        <w:rPr>
          <w:rFonts w:ascii="Montserrat Medium" w:eastAsia="Times New Roman" w:hAnsi="Montserrat Medium" w:cs="Times New Roman"/>
          <w:b w:val="0"/>
          <w:bCs w:val="0"/>
          <w:color w:val="244061" w:themeColor="accent1" w:themeShade="80"/>
          <w:sz w:val="24"/>
          <w:szCs w:val="24"/>
          <w:lang w:val="en-GB" w:eastAsia="en-GB"/>
        </w:rPr>
      </w:pPr>
      <w:r w:rsidRPr="00037107">
        <w:rPr>
          <w:rFonts w:ascii="Montserrat Medium" w:eastAsia="Times New Roman" w:hAnsi="Montserrat Medium" w:cs="Times New Roman"/>
          <w:b w:val="0"/>
          <w:bCs w:val="0"/>
          <w:color w:val="244061" w:themeColor="accent1" w:themeShade="80"/>
          <w:sz w:val="24"/>
          <w:szCs w:val="24"/>
          <w:lang w:val="en-GB" w:eastAsia="en-GB"/>
        </w:rPr>
        <w:lastRenderedPageBreak/>
        <w:t>Things to Consider</w:t>
      </w:r>
    </w:p>
    <w:p w14:paraId="10327959" w14:textId="77777777" w:rsidR="00037107" w:rsidRPr="00037107" w:rsidRDefault="00037107" w:rsidP="00037107">
      <w:pPr>
        <w:pStyle w:val="p3"/>
        <w:rPr>
          <w:rFonts w:ascii="Montserrat" w:hAnsi="Montserrat"/>
          <w:color w:val="244061" w:themeColor="accent1" w:themeShade="80"/>
        </w:rPr>
      </w:pPr>
      <w:r w:rsidRPr="00037107">
        <w:rPr>
          <w:rFonts w:ascii="Montserrat" w:hAnsi="Montserrat"/>
          <w:color w:val="244061" w:themeColor="accent1" w:themeShade="80"/>
        </w:rPr>
        <w:t>Students should reflect on the following design choices:</w:t>
      </w:r>
    </w:p>
    <w:p w14:paraId="7B661462" w14:textId="77777777" w:rsidR="00037107" w:rsidRPr="00037107" w:rsidRDefault="00037107" w:rsidP="00037107">
      <w:pPr>
        <w:pStyle w:val="p1"/>
        <w:numPr>
          <w:ilvl w:val="0"/>
          <w:numId w:val="13"/>
        </w:numPr>
        <w:rPr>
          <w:rFonts w:ascii="Montserrat" w:hAnsi="Montserrat"/>
          <w:color w:val="244061" w:themeColor="accent1" w:themeShade="80"/>
        </w:rPr>
      </w:pPr>
      <w:r w:rsidRPr="00037107">
        <w:rPr>
          <w:rFonts w:ascii="Montserrat" w:hAnsi="Montserrat"/>
          <w:color w:val="244061" w:themeColor="accent1" w:themeShade="80"/>
        </w:rPr>
        <w:t>User Flow</w:t>
      </w:r>
    </w:p>
    <w:p w14:paraId="1628F7A1" w14:textId="77777777" w:rsidR="00037107" w:rsidRPr="00037107" w:rsidRDefault="00037107" w:rsidP="00037107">
      <w:pPr>
        <w:pStyle w:val="p1"/>
        <w:numPr>
          <w:ilvl w:val="1"/>
          <w:numId w:val="13"/>
        </w:numPr>
        <w:rPr>
          <w:rFonts w:ascii="Montserrat" w:hAnsi="Montserrat"/>
          <w:color w:val="244061" w:themeColor="accent1" w:themeShade="80"/>
        </w:rPr>
      </w:pPr>
      <w:r w:rsidRPr="00037107">
        <w:rPr>
          <w:rFonts w:ascii="Montserrat" w:hAnsi="Montserrat"/>
          <w:color w:val="244061" w:themeColor="accent1" w:themeShade="80"/>
        </w:rPr>
        <w:t>Input values → Calculate → Display Results → Export Output</w:t>
      </w:r>
    </w:p>
    <w:p w14:paraId="3CB090EA" w14:textId="77777777" w:rsidR="00037107" w:rsidRPr="00037107" w:rsidRDefault="00037107" w:rsidP="00037107">
      <w:pPr>
        <w:pStyle w:val="p1"/>
        <w:numPr>
          <w:ilvl w:val="0"/>
          <w:numId w:val="13"/>
        </w:numPr>
        <w:rPr>
          <w:rFonts w:ascii="Montserrat" w:hAnsi="Montserrat"/>
          <w:color w:val="244061" w:themeColor="accent1" w:themeShade="80"/>
        </w:rPr>
      </w:pPr>
      <w:r w:rsidRPr="00037107">
        <w:rPr>
          <w:rFonts w:ascii="Montserrat" w:hAnsi="Montserrat"/>
          <w:color w:val="244061" w:themeColor="accent1" w:themeShade="80"/>
        </w:rPr>
        <w:t>Input Validation</w:t>
      </w:r>
    </w:p>
    <w:p w14:paraId="5CB4280A" w14:textId="77777777" w:rsidR="00037107" w:rsidRPr="00037107" w:rsidRDefault="00037107" w:rsidP="00037107">
      <w:pPr>
        <w:pStyle w:val="p1"/>
        <w:numPr>
          <w:ilvl w:val="1"/>
          <w:numId w:val="13"/>
        </w:numPr>
        <w:rPr>
          <w:rFonts w:ascii="Montserrat" w:hAnsi="Montserrat"/>
          <w:color w:val="244061" w:themeColor="accent1" w:themeShade="80"/>
        </w:rPr>
      </w:pPr>
      <w:r w:rsidRPr="00037107">
        <w:rPr>
          <w:rFonts w:ascii="Montserrat" w:hAnsi="Montserrat"/>
          <w:color w:val="244061" w:themeColor="accent1" w:themeShade="80"/>
        </w:rPr>
        <w:t>Ensuring numbers are valid</w:t>
      </w:r>
    </w:p>
    <w:p w14:paraId="0670E8F8" w14:textId="77777777" w:rsidR="00037107" w:rsidRPr="00037107" w:rsidRDefault="00037107" w:rsidP="00037107">
      <w:pPr>
        <w:pStyle w:val="p1"/>
        <w:numPr>
          <w:ilvl w:val="1"/>
          <w:numId w:val="13"/>
        </w:numPr>
        <w:rPr>
          <w:rFonts w:ascii="Montserrat" w:hAnsi="Montserrat"/>
          <w:color w:val="244061" w:themeColor="accent1" w:themeShade="80"/>
        </w:rPr>
      </w:pPr>
      <w:r w:rsidRPr="00037107">
        <w:rPr>
          <w:rFonts w:ascii="Montserrat" w:hAnsi="Montserrat"/>
          <w:color w:val="244061" w:themeColor="accent1" w:themeShade="80"/>
        </w:rPr>
        <w:t>Handling missing or zero values</w:t>
      </w:r>
    </w:p>
    <w:p w14:paraId="34A623B3" w14:textId="77777777" w:rsidR="00037107" w:rsidRPr="00037107" w:rsidRDefault="00037107" w:rsidP="00037107">
      <w:pPr>
        <w:pStyle w:val="p1"/>
        <w:numPr>
          <w:ilvl w:val="1"/>
          <w:numId w:val="13"/>
        </w:numPr>
        <w:rPr>
          <w:rFonts w:ascii="Montserrat" w:hAnsi="Montserrat"/>
          <w:color w:val="244061" w:themeColor="accent1" w:themeShade="80"/>
        </w:rPr>
      </w:pPr>
      <w:r w:rsidRPr="00037107">
        <w:rPr>
          <w:rFonts w:ascii="Montserrat" w:hAnsi="Montserrat"/>
          <w:color w:val="244061" w:themeColor="accent1" w:themeShade="80"/>
        </w:rPr>
        <w:t>Preventing invalid compounding frequencies</w:t>
      </w:r>
    </w:p>
    <w:p w14:paraId="64B446F1" w14:textId="77777777" w:rsidR="00037107" w:rsidRPr="00037107" w:rsidRDefault="00037107" w:rsidP="00037107">
      <w:pPr>
        <w:pStyle w:val="p1"/>
        <w:numPr>
          <w:ilvl w:val="0"/>
          <w:numId w:val="13"/>
        </w:numPr>
        <w:rPr>
          <w:rFonts w:ascii="Montserrat" w:hAnsi="Montserrat"/>
          <w:color w:val="244061" w:themeColor="accent1" w:themeShade="80"/>
        </w:rPr>
      </w:pPr>
      <w:r w:rsidRPr="00037107">
        <w:rPr>
          <w:rFonts w:ascii="Montserrat" w:hAnsi="Montserrat"/>
          <w:color w:val="244061" w:themeColor="accent1" w:themeShade="80"/>
        </w:rPr>
        <w:t>Modularity</w:t>
      </w:r>
    </w:p>
    <w:p w14:paraId="73127F3D" w14:textId="77777777" w:rsidR="00037107" w:rsidRPr="00037107" w:rsidRDefault="00037107" w:rsidP="00037107">
      <w:pPr>
        <w:pStyle w:val="p1"/>
        <w:numPr>
          <w:ilvl w:val="1"/>
          <w:numId w:val="13"/>
        </w:numPr>
        <w:rPr>
          <w:rFonts w:ascii="Montserrat" w:hAnsi="Montserrat"/>
          <w:color w:val="244061" w:themeColor="accent1" w:themeShade="80"/>
        </w:rPr>
      </w:pPr>
      <w:r w:rsidRPr="00037107">
        <w:rPr>
          <w:rFonts w:ascii="Montserrat" w:hAnsi="Montserrat"/>
          <w:color w:val="244061" w:themeColor="accent1" w:themeShade="80"/>
        </w:rPr>
        <w:t>How Artifacts help separate UI, logic, and data</w:t>
      </w:r>
    </w:p>
    <w:p w14:paraId="27A83262" w14:textId="77777777" w:rsidR="00037107" w:rsidRPr="00037107" w:rsidRDefault="00037107" w:rsidP="00037107">
      <w:pPr>
        <w:pStyle w:val="p1"/>
        <w:numPr>
          <w:ilvl w:val="0"/>
          <w:numId w:val="13"/>
        </w:numPr>
        <w:rPr>
          <w:rFonts w:ascii="Montserrat" w:hAnsi="Montserrat"/>
          <w:color w:val="244061" w:themeColor="accent1" w:themeShade="80"/>
        </w:rPr>
      </w:pPr>
      <w:r w:rsidRPr="00037107">
        <w:rPr>
          <w:rFonts w:ascii="Montserrat" w:hAnsi="Montserrat"/>
          <w:color w:val="244061" w:themeColor="accent1" w:themeShade="80"/>
        </w:rPr>
        <w:t>Extensibility</w:t>
      </w:r>
    </w:p>
    <w:p w14:paraId="7AA1B0BD" w14:textId="77777777" w:rsidR="00037107" w:rsidRPr="00037107" w:rsidRDefault="00037107" w:rsidP="00037107">
      <w:pPr>
        <w:pStyle w:val="p1"/>
        <w:numPr>
          <w:ilvl w:val="1"/>
          <w:numId w:val="13"/>
        </w:numPr>
        <w:rPr>
          <w:rFonts w:ascii="Montserrat" w:hAnsi="Montserrat"/>
          <w:color w:val="244061" w:themeColor="accent1" w:themeShade="80"/>
        </w:rPr>
      </w:pPr>
      <w:r w:rsidRPr="00037107">
        <w:rPr>
          <w:rFonts w:ascii="Montserrat" w:hAnsi="Montserrat"/>
          <w:color w:val="244061" w:themeColor="accent1" w:themeShade="80"/>
        </w:rPr>
        <w:t>Could the same structure later support:</w:t>
      </w:r>
    </w:p>
    <w:p w14:paraId="28064C61" w14:textId="77777777" w:rsidR="00037107" w:rsidRPr="00037107" w:rsidRDefault="00037107" w:rsidP="00037107">
      <w:pPr>
        <w:pStyle w:val="p1"/>
        <w:numPr>
          <w:ilvl w:val="2"/>
          <w:numId w:val="13"/>
        </w:numPr>
        <w:rPr>
          <w:rFonts w:ascii="Montserrat" w:hAnsi="Montserrat"/>
          <w:color w:val="244061" w:themeColor="accent1" w:themeShade="80"/>
        </w:rPr>
      </w:pPr>
      <w:r w:rsidRPr="00037107">
        <w:rPr>
          <w:rFonts w:ascii="Montserrat" w:hAnsi="Montserrat"/>
          <w:color w:val="244061" w:themeColor="accent1" w:themeShade="80"/>
        </w:rPr>
        <w:t>Mortgage calculators?</w:t>
      </w:r>
    </w:p>
    <w:p w14:paraId="14ACF989" w14:textId="77777777" w:rsidR="00037107" w:rsidRPr="00037107" w:rsidRDefault="00037107" w:rsidP="00037107">
      <w:pPr>
        <w:pStyle w:val="p1"/>
        <w:numPr>
          <w:ilvl w:val="2"/>
          <w:numId w:val="13"/>
        </w:numPr>
        <w:rPr>
          <w:rFonts w:ascii="Montserrat" w:hAnsi="Montserrat"/>
          <w:color w:val="244061" w:themeColor="accent1" w:themeShade="80"/>
        </w:rPr>
      </w:pPr>
      <w:r w:rsidRPr="00037107">
        <w:rPr>
          <w:rFonts w:ascii="Montserrat" w:hAnsi="Montserrat"/>
          <w:color w:val="244061" w:themeColor="accent1" w:themeShade="80"/>
        </w:rPr>
        <w:t>Investment projections?</w:t>
      </w:r>
    </w:p>
    <w:p w14:paraId="4AEDBD82" w14:textId="77777777" w:rsidR="00037107" w:rsidRPr="00037107" w:rsidRDefault="00037107" w:rsidP="00037107">
      <w:pPr>
        <w:pStyle w:val="p1"/>
        <w:numPr>
          <w:ilvl w:val="2"/>
          <w:numId w:val="13"/>
        </w:numPr>
        <w:rPr>
          <w:rFonts w:ascii="Montserrat" w:hAnsi="Montserrat"/>
          <w:color w:val="244061" w:themeColor="accent1" w:themeShade="80"/>
        </w:rPr>
      </w:pPr>
      <w:r w:rsidRPr="00037107">
        <w:rPr>
          <w:rFonts w:ascii="Montserrat" w:hAnsi="Montserrat"/>
          <w:color w:val="244061" w:themeColor="accent1" w:themeShade="80"/>
        </w:rPr>
        <w:t>Savings goals?</w:t>
      </w:r>
    </w:p>
    <w:p w14:paraId="1D8BFBAC" w14:textId="77777777" w:rsidR="00037107" w:rsidRPr="00037107" w:rsidRDefault="00037107" w:rsidP="00037107">
      <w:pPr>
        <w:pStyle w:val="p1"/>
        <w:numPr>
          <w:ilvl w:val="0"/>
          <w:numId w:val="13"/>
        </w:numPr>
        <w:rPr>
          <w:rFonts w:ascii="Montserrat" w:hAnsi="Montserrat"/>
          <w:color w:val="244061" w:themeColor="accent1" w:themeShade="80"/>
        </w:rPr>
      </w:pPr>
      <w:r w:rsidRPr="00037107">
        <w:rPr>
          <w:rFonts w:ascii="Montserrat" w:hAnsi="Montserrat"/>
          <w:color w:val="244061" w:themeColor="accent1" w:themeShade="80"/>
        </w:rPr>
        <w:t>User Experience</w:t>
      </w:r>
    </w:p>
    <w:p w14:paraId="1E42A7FD" w14:textId="77777777" w:rsidR="00037107" w:rsidRPr="00037107" w:rsidRDefault="00037107" w:rsidP="00037107">
      <w:pPr>
        <w:pStyle w:val="p1"/>
        <w:numPr>
          <w:ilvl w:val="1"/>
          <w:numId w:val="13"/>
        </w:numPr>
        <w:rPr>
          <w:rFonts w:ascii="Montserrat" w:hAnsi="Montserrat"/>
          <w:color w:val="244061" w:themeColor="accent1" w:themeShade="80"/>
        </w:rPr>
      </w:pPr>
      <w:r w:rsidRPr="00037107">
        <w:rPr>
          <w:rFonts w:ascii="Montserrat" w:hAnsi="Montserrat"/>
          <w:color w:val="244061" w:themeColor="accent1" w:themeShade="80"/>
        </w:rPr>
        <w:t>Should results include:</w:t>
      </w:r>
    </w:p>
    <w:p w14:paraId="7E3358B7" w14:textId="77777777" w:rsidR="00037107" w:rsidRPr="00037107" w:rsidRDefault="00037107" w:rsidP="00037107">
      <w:pPr>
        <w:pStyle w:val="p1"/>
        <w:numPr>
          <w:ilvl w:val="2"/>
          <w:numId w:val="13"/>
        </w:numPr>
        <w:rPr>
          <w:rFonts w:ascii="Montserrat" w:hAnsi="Montserrat"/>
          <w:color w:val="244061" w:themeColor="accent1" w:themeShade="80"/>
        </w:rPr>
      </w:pPr>
      <w:r w:rsidRPr="00037107">
        <w:rPr>
          <w:rFonts w:ascii="Montserrat" w:hAnsi="Montserrat"/>
          <w:color w:val="244061" w:themeColor="accent1" w:themeShade="80"/>
        </w:rPr>
        <w:t>A graph?</w:t>
      </w:r>
    </w:p>
    <w:p w14:paraId="12DF7372" w14:textId="77777777" w:rsidR="00037107" w:rsidRPr="00037107" w:rsidRDefault="00037107" w:rsidP="00037107">
      <w:pPr>
        <w:pStyle w:val="p1"/>
        <w:numPr>
          <w:ilvl w:val="2"/>
          <w:numId w:val="13"/>
        </w:numPr>
        <w:rPr>
          <w:rFonts w:ascii="Montserrat" w:hAnsi="Montserrat"/>
          <w:color w:val="244061" w:themeColor="accent1" w:themeShade="80"/>
        </w:rPr>
      </w:pPr>
      <w:r w:rsidRPr="00037107">
        <w:rPr>
          <w:rFonts w:ascii="Montserrat" w:hAnsi="Montserrat"/>
          <w:color w:val="244061" w:themeColor="accent1" w:themeShade="80"/>
        </w:rPr>
        <w:t>A summary card?</w:t>
      </w:r>
    </w:p>
    <w:p w14:paraId="0792A058" w14:textId="6BEBBF6D" w:rsidR="00037107" w:rsidRPr="00037107" w:rsidRDefault="00037107" w:rsidP="00037107">
      <w:pPr>
        <w:pStyle w:val="p1"/>
        <w:numPr>
          <w:ilvl w:val="2"/>
          <w:numId w:val="13"/>
        </w:numPr>
        <w:rPr>
          <w:rFonts w:ascii="Montserrat" w:hAnsi="Montserrat"/>
          <w:color w:val="244061" w:themeColor="accent1" w:themeShade="80"/>
        </w:rPr>
      </w:pPr>
      <w:r w:rsidRPr="00037107">
        <w:rPr>
          <w:rFonts w:ascii="Montserrat" w:hAnsi="Montserrat"/>
          <w:color w:val="244061" w:themeColor="accent1" w:themeShade="80"/>
        </w:rPr>
        <w:t>A downloadable report?</w:t>
      </w:r>
    </w:p>
    <w:p w14:paraId="325C5D7E" w14:textId="77777777" w:rsidR="00037107" w:rsidRDefault="00037107">
      <w:pPr>
        <w:rPr>
          <w:rFonts w:ascii="Montserrat Medium" w:eastAsia="Times New Roman" w:hAnsi="Montserrat Medium" w:cs="Times New Roman"/>
          <w:color w:val="244061" w:themeColor="accent1" w:themeShade="80"/>
          <w:sz w:val="24"/>
          <w:szCs w:val="24"/>
          <w:lang w:val="en-GB" w:eastAsia="en-GB"/>
        </w:rPr>
      </w:pPr>
      <w:r>
        <w:rPr>
          <w:rFonts w:ascii="Montserrat Medium" w:eastAsia="Times New Roman" w:hAnsi="Montserrat Medium" w:cs="Times New Roman"/>
          <w:b/>
          <w:bCs/>
          <w:color w:val="244061" w:themeColor="accent1" w:themeShade="80"/>
          <w:sz w:val="24"/>
          <w:szCs w:val="24"/>
          <w:lang w:val="en-GB" w:eastAsia="en-GB"/>
        </w:rPr>
        <w:br w:type="page"/>
      </w:r>
    </w:p>
    <w:p w14:paraId="24057535" w14:textId="7D2C94FB" w:rsidR="00037107" w:rsidRPr="00037107" w:rsidRDefault="00037107" w:rsidP="00037107">
      <w:pPr>
        <w:pStyle w:val="Heading1"/>
        <w:rPr>
          <w:rFonts w:ascii="Montserrat Medium" w:eastAsia="Times New Roman" w:hAnsi="Montserrat Medium" w:cs="Times New Roman"/>
          <w:b w:val="0"/>
          <w:bCs w:val="0"/>
          <w:color w:val="244061" w:themeColor="accent1" w:themeShade="80"/>
          <w:sz w:val="24"/>
          <w:szCs w:val="24"/>
          <w:lang w:val="en-GB" w:eastAsia="en-GB"/>
        </w:rPr>
      </w:pPr>
      <w:r w:rsidRPr="00037107">
        <w:rPr>
          <w:rFonts w:ascii="Montserrat Medium" w:eastAsia="Times New Roman" w:hAnsi="Montserrat Medium" w:cs="Times New Roman"/>
          <w:b w:val="0"/>
          <w:bCs w:val="0"/>
          <w:color w:val="244061" w:themeColor="accent1" w:themeShade="80"/>
          <w:sz w:val="24"/>
          <w:szCs w:val="24"/>
          <w:lang w:val="en-GB" w:eastAsia="en-GB"/>
        </w:rPr>
        <w:lastRenderedPageBreak/>
        <w:t>Key Skills Practiced</w:t>
      </w:r>
    </w:p>
    <w:p w14:paraId="006E3672" w14:textId="77777777" w:rsidR="00037107" w:rsidRPr="00037107" w:rsidRDefault="00037107" w:rsidP="00037107">
      <w:pPr>
        <w:pStyle w:val="Heading3"/>
        <w:rPr>
          <w:rFonts w:ascii="Montserrat" w:eastAsia="Times New Roman" w:hAnsi="Montserrat" w:cs="Times New Roman"/>
          <w:b w:val="0"/>
          <w:bCs w:val="0"/>
          <w:color w:val="244061" w:themeColor="accent1" w:themeShade="80"/>
          <w:sz w:val="24"/>
          <w:szCs w:val="24"/>
          <w:lang w:val="en-GB" w:eastAsia="en-GB"/>
        </w:rPr>
      </w:pPr>
      <w:r w:rsidRPr="00037107">
        <w:rPr>
          <w:rFonts w:ascii="Montserrat" w:eastAsia="Times New Roman" w:hAnsi="Montserrat" w:cs="Times New Roman"/>
          <w:b w:val="0"/>
          <w:bCs w:val="0"/>
          <w:color w:val="244061" w:themeColor="accent1" w:themeShade="80"/>
          <w:sz w:val="24"/>
          <w:szCs w:val="24"/>
          <w:lang w:val="en-GB" w:eastAsia="en-GB"/>
        </w:rPr>
        <w:t>Technical Skills</w:t>
      </w:r>
    </w:p>
    <w:p w14:paraId="1F2B62C5" w14:textId="77777777" w:rsidR="00037107" w:rsidRPr="00037107" w:rsidRDefault="00037107" w:rsidP="00037107">
      <w:pPr>
        <w:pStyle w:val="p1"/>
        <w:numPr>
          <w:ilvl w:val="0"/>
          <w:numId w:val="14"/>
        </w:numPr>
        <w:rPr>
          <w:rFonts w:ascii="Montserrat" w:hAnsi="Montserrat"/>
          <w:color w:val="244061" w:themeColor="accent1" w:themeShade="80"/>
        </w:rPr>
      </w:pPr>
      <w:r w:rsidRPr="00037107">
        <w:rPr>
          <w:rFonts w:ascii="Montserrat" w:hAnsi="Montserrat"/>
          <w:color w:val="244061" w:themeColor="accent1" w:themeShade="80"/>
        </w:rPr>
        <w:t>Structured prompting to get Claude to assist in building real applications</w:t>
      </w:r>
    </w:p>
    <w:p w14:paraId="5E78F19D" w14:textId="77777777" w:rsidR="00037107" w:rsidRPr="00037107" w:rsidRDefault="00037107" w:rsidP="00037107">
      <w:pPr>
        <w:pStyle w:val="p1"/>
        <w:numPr>
          <w:ilvl w:val="0"/>
          <w:numId w:val="14"/>
        </w:numPr>
        <w:rPr>
          <w:rFonts w:ascii="Montserrat" w:hAnsi="Montserrat"/>
          <w:color w:val="244061" w:themeColor="accent1" w:themeShade="80"/>
        </w:rPr>
      </w:pPr>
      <w:r w:rsidRPr="00037107">
        <w:rPr>
          <w:rFonts w:ascii="Montserrat" w:hAnsi="Montserrat"/>
          <w:color w:val="244061" w:themeColor="accent1" w:themeShade="80"/>
        </w:rPr>
        <w:t>Planning and modelling financial calculators</w:t>
      </w:r>
    </w:p>
    <w:p w14:paraId="60D9F567" w14:textId="77777777" w:rsidR="00037107" w:rsidRPr="00037107" w:rsidRDefault="00037107" w:rsidP="00037107">
      <w:pPr>
        <w:pStyle w:val="p1"/>
        <w:numPr>
          <w:ilvl w:val="0"/>
          <w:numId w:val="14"/>
        </w:numPr>
        <w:rPr>
          <w:rFonts w:ascii="Montserrat" w:hAnsi="Montserrat"/>
          <w:color w:val="244061" w:themeColor="accent1" w:themeShade="80"/>
        </w:rPr>
      </w:pPr>
      <w:r w:rsidRPr="00037107">
        <w:rPr>
          <w:rFonts w:ascii="Montserrat" w:hAnsi="Montserrat"/>
          <w:color w:val="244061" w:themeColor="accent1" w:themeShade="80"/>
        </w:rPr>
        <w:t>Separating logic, interface, and data into clean components</w:t>
      </w:r>
    </w:p>
    <w:p w14:paraId="24A85F17" w14:textId="77777777" w:rsidR="00037107" w:rsidRPr="00037107" w:rsidRDefault="00037107" w:rsidP="00037107">
      <w:pPr>
        <w:pStyle w:val="p1"/>
        <w:numPr>
          <w:ilvl w:val="0"/>
          <w:numId w:val="14"/>
        </w:numPr>
        <w:rPr>
          <w:rFonts w:ascii="Montserrat" w:hAnsi="Montserrat"/>
          <w:color w:val="244061" w:themeColor="accent1" w:themeShade="80"/>
        </w:rPr>
      </w:pPr>
      <w:r w:rsidRPr="00037107">
        <w:rPr>
          <w:rFonts w:ascii="Montserrat" w:hAnsi="Montserrat"/>
          <w:color w:val="244061" w:themeColor="accent1" w:themeShade="80"/>
        </w:rPr>
        <w:t>Building interactive tools using Claude Artifacts</w:t>
      </w:r>
    </w:p>
    <w:p w14:paraId="6A54B3B2" w14:textId="77777777" w:rsidR="00037107" w:rsidRPr="00037107" w:rsidRDefault="00037107" w:rsidP="00037107">
      <w:pPr>
        <w:pStyle w:val="p1"/>
        <w:numPr>
          <w:ilvl w:val="0"/>
          <w:numId w:val="14"/>
        </w:numPr>
        <w:rPr>
          <w:rFonts w:ascii="Montserrat" w:hAnsi="Montserrat"/>
          <w:color w:val="244061" w:themeColor="accent1" w:themeShade="80"/>
        </w:rPr>
      </w:pPr>
      <w:r w:rsidRPr="00037107">
        <w:rPr>
          <w:rFonts w:ascii="Montserrat" w:hAnsi="Montserrat"/>
          <w:color w:val="244061" w:themeColor="accent1" w:themeShade="80"/>
        </w:rPr>
        <w:t>Creating file-upload and file-download pipelines</w:t>
      </w:r>
    </w:p>
    <w:p w14:paraId="4E7E924C" w14:textId="77777777" w:rsidR="00037107" w:rsidRPr="00037107" w:rsidRDefault="00037107" w:rsidP="00037107">
      <w:pPr>
        <w:pStyle w:val="p1"/>
        <w:numPr>
          <w:ilvl w:val="0"/>
          <w:numId w:val="14"/>
        </w:numPr>
        <w:rPr>
          <w:rFonts w:ascii="Montserrat" w:hAnsi="Montserrat"/>
          <w:color w:val="244061" w:themeColor="accent1" w:themeShade="80"/>
        </w:rPr>
      </w:pPr>
      <w:r w:rsidRPr="00037107">
        <w:rPr>
          <w:rFonts w:ascii="Montserrat" w:hAnsi="Montserrat"/>
          <w:color w:val="244061" w:themeColor="accent1" w:themeShade="80"/>
        </w:rPr>
        <w:t>Implementing common finance formulas in code</w:t>
      </w:r>
    </w:p>
    <w:p w14:paraId="68BF5742" w14:textId="77777777" w:rsidR="00037107" w:rsidRPr="00037107" w:rsidRDefault="00037107" w:rsidP="00037107">
      <w:pPr>
        <w:pStyle w:val="p1"/>
        <w:numPr>
          <w:ilvl w:val="0"/>
          <w:numId w:val="14"/>
        </w:numPr>
        <w:rPr>
          <w:rFonts w:ascii="Montserrat" w:hAnsi="Montserrat"/>
          <w:color w:val="244061" w:themeColor="accent1" w:themeShade="80"/>
        </w:rPr>
      </w:pPr>
      <w:r w:rsidRPr="00037107">
        <w:rPr>
          <w:rFonts w:ascii="Montserrat" w:hAnsi="Montserrat"/>
          <w:color w:val="244061" w:themeColor="accent1" w:themeShade="80"/>
        </w:rPr>
        <w:t>Designing user-friendly UI workflows</w:t>
      </w:r>
    </w:p>
    <w:p w14:paraId="0F835D2A" w14:textId="77777777" w:rsidR="00037107" w:rsidRPr="00037107" w:rsidRDefault="00037107" w:rsidP="00037107">
      <w:pPr>
        <w:pStyle w:val="p1"/>
        <w:numPr>
          <w:ilvl w:val="0"/>
          <w:numId w:val="14"/>
        </w:numPr>
        <w:rPr>
          <w:rFonts w:ascii="Montserrat" w:hAnsi="Montserrat"/>
          <w:color w:val="244061" w:themeColor="accent1" w:themeShade="80"/>
        </w:rPr>
      </w:pPr>
      <w:r w:rsidRPr="00037107">
        <w:rPr>
          <w:rFonts w:ascii="Montserrat" w:hAnsi="Montserrat"/>
          <w:color w:val="244061" w:themeColor="accent1" w:themeShade="80"/>
        </w:rPr>
        <w:t>Understanding how to iterate and improve apps using AI support</w:t>
      </w:r>
    </w:p>
    <w:p w14:paraId="3D99D419" w14:textId="77777777" w:rsidR="00037107" w:rsidRPr="00037107" w:rsidRDefault="00037107" w:rsidP="00037107">
      <w:pPr>
        <w:pStyle w:val="p2"/>
        <w:rPr>
          <w:rFonts w:ascii="Montserrat" w:hAnsi="Montserrat"/>
          <w:color w:val="244061" w:themeColor="accent1" w:themeShade="80"/>
        </w:rPr>
      </w:pPr>
    </w:p>
    <w:p w14:paraId="516A93A1" w14:textId="77777777" w:rsidR="00037107" w:rsidRPr="00037107" w:rsidRDefault="00037107" w:rsidP="00037107">
      <w:pPr>
        <w:pStyle w:val="Heading3"/>
        <w:rPr>
          <w:rFonts w:ascii="Montserrat" w:eastAsia="Times New Roman" w:hAnsi="Montserrat" w:cs="Times New Roman"/>
          <w:b w:val="0"/>
          <w:bCs w:val="0"/>
          <w:color w:val="244061" w:themeColor="accent1" w:themeShade="80"/>
          <w:sz w:val="24"/>
          <w:szCs w:val="24"/>
          <w:lang w:val="en-GB" w:eastAsia="en-GB"/>
        </w:rPr>
      </w:pPr>
      <w:r w:rsidRPr="00037107">
        <w:rPr>
          <w:rFonts w:ascii="Montserrat" w:eastAsia="Times New Roman" w:hAnsi="Montserrat" w:cs="Times New Roman"/>
          <w:b w:val="0"/>
          <w:bCs w:val="0"/>
          <w:color w:val="244061" w:themeColor="accent1" w:themeShade="80"/>
          <w:sz w:val="24"/>
          <w:szCs w:val="24"/>
          <w:lang w:val="en-GB" w:eastAsia="en-GB"/>
        </w:rPr>
        <w:t>Soft Skills &amp; Thinking Skills</w:t>
      </w:r>
    </w:p>
    <w:p w14:paraId="00AE6B72" w14:textId="77777777" w:rsidR="00037107" w:rsidRPr="00037107" w:rsidRDefault="00037107" w:rsidP="00037107">
      <w:pPr>
        <w:pStyle w:val="p1"/>
        <w:numPr>
          <w:ilvl w:val="0"/>
          <w:numId w:val="15"/>
        </w:numPr>
        <w:rPr>
          <w:rFonts w:ascii="Montserrat" w:hAnsi="Montserrat"/>
          <w:color w:val="244061" w:themeColor="accent1" w:themeShade="80"/>
        </w:rPr>
      </w:pPr>
      <w:r w:rsidRPr="00037107">
        <w:rPr>
          <w:rFonts w:ascii="Montserrat" w:hAnsi="Montserrat"/>
          <w:color w:val="244061" w:themeColor="accent1" w:themeShade="80"/>
        </w:rPr>
        <w:t>Breaking down complex problems into small, solvable prompts</w:t>
      </w:r>
    </w:p>
    <w:p w14:paraId="3E5CB3BB" w14:textId="77777777" w:rsidR="00037107" w:rsidRPr="00037107" w:rsidRDefault="00037107" w:rsidP="00037107">
      <w:pPr>
        <w:pStyle w:val="p1"/>
        <w:numPr>
          <w:ilvl w:val="0"/>
          <w:numId w:val="15"/>
        </w:numPr>
        <w:rPr>
          <w:rFonts w:ascii="Montserrat" w:hAnsi="Montserrat"/>
          <w:color w:val="244061" w:themeColor="accent1" w:themeShade="80"/>
        </w:rPr>
      </w:pPr>
      <w:r w:rsidRPr="00037107">
        <w:rPr>
          <w:rFonts w:ascii="Montserrat" w:hAnsi="Montserrat"/>
          <w:color w:val="244061" w:themeColor="accent1" w:themeShade="80"/>
        </w:rPr>
        <w:t>Applying financial reasoning to application development</w:t>
      </w:r>
    </w:p>
    <w:p w14:paraId="0567D312" w14:textId="77777777" w:rsidR="00037107" w:rsidRPr="00037107" w:rsidRDefault="00037107" w:rsidP="00037107">
      <w:pPr>
        <w:pStyle w:val="p1"/>
        <w:numPr>
          <w:ilvl w:val="0"/>
          <w:numId w:val="15"/>
        </w:numPr>
        <w:rPr>
          <w:rFonts w:ascii="Montserrat" w:hAnsi="Montserrat"/>
          <w:color w:val="244061" w:themeColor="accent1" w:themeShade="80"/>
        </w:rPr>
      </w:pPr>
      <w:r w:rsidRPr="00037107">
        <w:rPr>
          <w:rFonts w:ascii="Montserrat" w:hAnsi="Montserrat"/>
          <w:color w:val="244061" w:themeColor="accent1" w:themeShade="80"/>
        </w:rPr>
        <w:t>Evaluating different implementation approaches (web, Python, etc.)</w:t>
      </w:r>
    </w:p>
    <w:p w14:paraId="7B191913" w14:textId="77777777" w:rsidR="00037107" w:rsidRPr="00037107" w:rsidRDefault="00037107" w:rsidP="00037107">
      <w:pPr>
        <w:pStyle w:val="p1"/>
        <w:numPr>
          <w:ilvl w:val="0"/>
          <w:numId w:val="15"/>
        </w:numPr>
        <w:rPr>
          <w:rFonts w:ascii="Montserrat" w:hAnsi="Montserrat"/>
          <w:color w:val="244061" w:themeColor="accent1" w:themeShade="80"/>
        </w:rPr>
      </w:pPr>
      <w:r w:rsidRPr="00037107">
        <w:rPr>
          <w:rFonts w:ascii="Montserrat" w:hAnsi="Montserrat"/>
          <w:color w:val="244061" w:themeColor="accent1" w:themeShade="80"/>
        </w:rPr>
        <w:t>Considering real-world use cases for interest calculators</w:t>
      </w:r>
    </w:p>
    <w:p w14:paraId="2129331D" w14:textId="77777777" w:rsidR="00037107" w:rsidRPr="00037107" w:rsidRDefault="00037107" w:rsidP="00037107">
      <w:pPr>
        <w:pStyle w:val="p1"/>
        <w:rPr>
          <w:rFonts w:ascii="Montserrat" w:hAnsi="Montserrat"/>
          <w:color w:val="244061" w:themeColor="accent1" w:themeShade="80"/>
        </w:rPr>
      </w:pPr>
    </w:p>
    <w:p w14:paraId="48976C84" w14:textId="1F4483AE" w:rsidR="00037107" w:rsidRPr="00037107" w:rsidRDefault="00037107">
      <w:pPr>
        <w:rPr>
          <w:rFonts w:ascii="Montserrat Medium" w:eastAsia="Times New Roman" w:hAnsi="Montserrat Medium" w:cs="Times New Roman"/>
          <w:color w:val="244061" w:themeColor="accent1" w:themeShade="80"/>
          <w:sz w:val="24"/>
          <w:szCs w:val="24"/>
          <w:lang w:val="en-GB" w:eastAsia="en-GB"/>
        </w:rPr>
      </w:pPr>
    </w:p>
    <w:sectPr w:rsidR="00037107" w:rsidRPr="0003710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Montserrat Medium">
    <w:panose1 w:val="00000600000000000000"/>
    <w:charset w:val="4D"/>
    <w:family w:val="auto"/>
    <w:pitch w:val="variable"/>
    <w:sig w:usb0="A00002FF" w:usb1="4000247B" w:usb2="00000000" w:usb3="00000000" w:csb0="00000197" w:csb1="00000000"/>
  </w:font>
  <w:font w:name="Montserrat">
    <w:panose1 w:val="00000500000000000000"/>
    <w:charset w:val="00"/>
    <w:family w:val="auto"/>
    <w:pitch w:val="variable"/>
    <w:sig w:usb0="A00002FF" w:usb1="4000247B" w:usb2="00000000" w:usb3="00000000" w:csb0="000001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CAB2B23"/>
    <w:multiLevelType w:val="multilevel"/>
    <w:tmpl w:val="34065AC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DC8722B"/>
    <w:multiLevelType w:val="multilevel"/>
    <w:tmpl w:val="621EB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822C15"/>
    <w:multiLevelType w:val="multilevel"/>
    <w:tmpl w:val="D9D8D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9702F6"/>
    <w:multiLevelType w:val="multilevel"/>
    <w:tmpl w:val="877C2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0463E7"/>
    <w:multiLevelType w:val="multilevel"/>
    <w:tmpl w:val="B5E81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F1B3096"/>
    <w:multiLevelType w:val="multilevel"/>
    <w:tmpl w:val="59685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63579205">
    <w:abstractNumId w:val="8"/>
  </w:num>
  <w:num w:numId="2" w16cid:durableId="971062812">
    <w:abstractNumId w:val="6"/>
  </w:num>
  <w:num w:numId="3" w16cid:durableId="1197429629">
    <w:abstractNumId w:val="5"/>
  </w:num>
  <w:num w:numId="4" w16cid:durableId="1532693795">
    <w:abstractNumId w:val="4"/>
  </w:num>
  <w:num w:numId="5" w16cid:durableId="488791255">
    <w:abstractNumId w:val="7"/>
  </w:num>
  <w:num w:numId="6" w16cid:durableId="570316177">
    <w:abstractNumId w:val="3"/>
  </w:num>
  <w:num w:numId="7" w16cid:durableId="1499541838">
    <w:abstractNumId w:val="2"/>
  </w:num>
  <w:num w:numId="8" w16cid:durableId="606890812">
    <w:abstractNumId w:val="1"/>
  </w:num>
  <w:num w:numId="9" w16cid:durableId="244802546">
    <w:abstractNumId w:val="0"/>
  </w:num>
  <w:num w:numId="10" w16cid:durableId="1445883847">
    <w:abstractNumId w:val="11"/>
  </w:num>
  <w:num w:numId="11" w16cid:durableId="1494296882">
    <w:abstractNumId w:val="10"/>
  </w:num>
  <w:num w:numId="12" w16cid:durableId="370306656">
    <w:abstractNumId w:val="12"/>
  </w:num>
  <w:num w:numId="13" w16cid:durableId="157816252">
    <w:abstractNumId w:val="13"/>
  </w:num>
  <w:num w:numId="14" w16cid:durableId="249583551">
    <w:abstractNumId w:val="14"/>
  </w:num>
  <w:num w:numId="15" w16cid:durableId="191353986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37107"/>
    <w:rsid w:val="0006063C"/>
    <w:rsid w:val="0015074B"/>
    <w:rsid w:val="0029639D"/>
    <w:rsid w:val="00326F90"/>
    <w:rsid w:val="007A516F"/>
    <w:rsid w:val="007D2F32"/>
    <w:rsid w:val="00913497"/>
    <w:rsid w:val="00A15344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3C8371"/>
  <w14:defaultImageDpi w14:val="300"/>
  <w15:docId w15:val="{7592D9C3-DE39-664B-8501-33B990584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u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urfulShading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urfulList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urfulList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urfulList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urfulList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urfulList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urfulList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u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urfulGrid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urfulGrid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urfulGrid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urfulGrid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urfulGrid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urfulGrid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p1">
    <w:name w:val="p1"/>
    <w:basedOn w:val="Normal"/>
    <w:rsid w:val="00037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p2">
    <w:name w:val="p2"/>
    <w:basedOn w:val="Normal"/>
    <w:rsid w:val="00037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p3">
    <w:name w:val="p3"/>
    <w:basedOn w:val="Normal"/>
    <w:rsid w:val="00037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s2">
    <w:name w:val="s2"/>
    <w:basedOn w:val="DefaultParagraphFont"/>
    <w:rsid w:val="00037107"/>
  </w:style>
  <w:style w:type="character" w:customStyle="1" w:styleId="s1">
    <w:name w:val="s1"/>
    <w:basedOn w:val="DefaultParagraphFont"/>
    <w:rsid w:val="00037107"/>
  </w:style>
  <w:style w:type="paragraph" w:customStyle="1" w:styleId="p4">
    <w:name w:val="p4"/>
    <w:basedOn w:val="Normal"/>
    <w:rsid w:val="00037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Jason Sammon</cp:lastModifiedBy>
  <cp:revision>3</cp:revision>
  <dcterms:created xsi:type="dcterms:W3CDTF">2025-12-08T21:30:00Z</dcterms:created>
  <dcterms:modified xsi:type="dcterms:W3CDTF">2025-12-08T21:30:00Z</dcterms:modified>
  <cp:category/>
</cp:coreProperties>
</file>